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48314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Буинский муниципальный район Республики Татарстан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 xml:space="preserve">Исполнительный комитет Буинского муниципального района </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«Аксунская СОШ Буинского муниципального района РТ»</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Хасанова Г.Н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Хайбуллина Г.А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Хайруллин Т.Д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1712160)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 (Вариант 2)</w:t>
      </w:r>
    </w:p>
    <w:p>
      <w:pPr>
        <w:spacing w:before="0" w:after="0" w:line="408"/>
        <w:ind w:left="120"/>
        <w:jc w:val="center"/>
      </w:pPr>
      <w:r>
        <w:rPr>
          <w:rFonts w:ascii="Times New Roman" w:hAnsi="Times New Roman"/>
          <w:b w:val="false"/>
          <w:i w:val="false"/>
          <w:color w:val="000000"/>
          <w:sz w:val="28"/>
        </w:rPr>
        <w:t xml:space="preserve">для обучающихся 1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Аксу</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2483142" w:id="5"/>
    <w:p>
      <w:pPr>
        <w:sectPr>
          <w:pgSz w:w="11906" w:h="16383" w:orient="portrait"/>
        </w:sectPr>
      </w:pPr>
    </w:p>
    <w:bookmarkEnd w:id="5"/>
    <w:bookmarkEnd w:id="0"/>
    <w:bookmarkStart w:name="block-1248314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pPr>
        <w:spacing w:before="0" w:after="0" w:line="264"/>
        <w:ind w:firstLine="600"/>
        <w:jc w:val="both"/>
      </w:pPr>
      <w:r>
        <w:rPr>
          <w:rFonts w:ascii="Times New Roman" w:hAnsi="Times New Roman"/>
          <w:b w:val="false"/>
          <w:i w:val="false"/>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pPr>
        <w:spacing w:before="0" w:after="0" w:line="264"/>
        <w:ind w:firstLine="600"/>
        <w:jc w:val="both"/>
      </w:pPr>
      <w:r>
        <w:rPr>
          <w:rFonts w:ascii="Times New Roman" w:hAnsi="Times New Roman"/>
          <w:b w:val="false"/>
          <w:i w:val="false"/>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pPr>
        <w:spacing w:before="0" w:after="0" w:line="264"/>
        <w:ind w:firstLine="600"/>
        <w:jc w:val="both"/>
      </w:pPr>
      <w:r>
        <w:rPr>
          <w:rFonts w:ascii="Times New Roman" w:hAnsi="Times New Roman"/>
          <w:b w:val="false"/>
          <w:i w:val="false"/>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pPr>
        <w:spacing w:before="0" w:after="0" w:line="264"/>
        <w:ind w:firstLine="600"/>
        <w:jc w:val="both"/>
      </w:pPr>
      <w:r>
        <w:rPr>
          <w:rFonts w:ascii="Times New Roman" w:hAnsi="Times New Roman"/>
          <w:b w:val="false"/>
          <w:i w:val="false"/>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pPr>
        <w:spacing w:before="0" w:after="0" w:line="264"/>
        <w:ind w:firstLine="600"/>
        <w:jc w:val="both"/>
      </w:pPr>
      <w:r>
        <w:rPr>
          <w:rFonts w:ascii="Times New Roman" w:hAnsi="Times New Roman"/>
          <w:b w:val="false"/>
          <w:i w:val="false"/>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pPr>
        <w:spacing w:before="0" w:after="0" w:line="264"/>
        <w:ind w:firstLine="600"/>
        <w:jc w:val="both"/>
      </w:pPr>
      <w:r>
        <w:rPr>
          <w:rFonts w:ascii="Times New Roman" w:hAnsi="Times New Roman"/>
          <w:b w:val="false"/>
          <w:i w:val="false"/>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pPr>
        <w:spacing w:before="0" w:after="0" w:line="264"/>
        <w:ind w:firstLine="600"/>
        <w:jc w:val="both"/>
      </w:pPr>
      <w:r>
        <w:rPr>
          <w:rFonts w:ascii="Times New Roman" w:hAnsi="Times New Roman"/>
          <w:b w:val="false"/>
          <w:i w:val="false"/>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pPr>
        <w:spacing w:before="0" w:after="0" w:line="264"/>
        <w:ind w:firstLine="600"/>
        <w:jc w:val="both"/>
      </w:pPr>
      <w:r>
        <w:rPr>
          <w:rFonts w:ascii="Times New Roman" w:hAnsi="Times New Roman"/>
          <w:b w:val="false"/>
          <w:i w:val="false"/>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pPr>
        <w:spacing w:before="0" w:after="0" w:line="264"/>
        <w:ind w:firstLine="600"/>
        <w:jc w:val="both"/>
      </w:pPr>
      <w:r>
        <w:rPr>
          <w:rFonts w:ascii="Times New Roman" w:hAnsi="Times New Roman"/>
          <w:b w:val="false"/>
          <w:i w:val="false"/>
          <w:color w:val="000000"/>
          <w:sz w:val="28"/>
        </w:rPr>
        <w:t xml:space="preserve">Планируемые результаты включают в себя личностные, метапредметные и предметные результаты. </w:t>
      </w:r>
    </w:p>
    <w:p>
      <w:pPr>
        <w:spacing w:before="0" w:after="0" w:line="264"/>
        <w:ind w:firstLine="600"/>
        <w:jc w:val="both"/>
      </w:pPr>
      <w:r>
        <w:rPr>
          <w:rFonts w:ascii="Times New Roman" w:hAnsi="Times New Roman"/>
          <w:b w:val="false"/>
          <w:i w:val="false"/>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pPr>
        <w:spacing w:before="0" w:after="0" w:line="264"/>
        <w:ind w:firstLine="600"/>
        <w:jc w:val="both"/>
      </w:pPr>
      <w:r>
        <w:rPr>
          <w:rFonts w:ascii="Times New Roman" w:hAnsi="Times New Roman"/>
          <w:b w:val="false"/>
          <w:i w:val="false"/>
          <w:color w:val="000000"/>
          <w:sz w:val="28"/>
        </w:rPr>
        <w:t>‌</w:t>
      </w:r>
      <w:bookmarkStart w:name="bb146442-f527-41bf-8c2f-d7c56b2bd4b0" w:id="7"/>
      <w:r>
        <w:rPr>
          <w:rFonts w:ascii="Times New Roman" w:hAnsi="Times New Roman"/>
          <w:b w:val="false"/>
          <w:i w:val="false"/>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bookmarkStart w:name="block-12483143" w:id="8"/>
    <w:p>
      <w:pPr>
        <w:sectPr>
          <w:pgSz w:w="11906" w:h="16383" w:orient="portrait"/>
        </w:sectPr>
      </w:pPr>
    </w:p>
    <w:bookmarkEnd w:id="8"/>
    <w:bookmarkEnd w:id="6"/>
    <w:bookmarkStart w:name="block-12483137"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bookmarkStart w:name="_Toc101876902" w:id="10"/>
      <w:bookmarkEnd w:id="10"/>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pPr>
        <w:spacing w:before="0" w:after="0" w:line="264"/>
        <w:ind w:firstLine="600"/>
        <w:jc w:val="both"/>
      </w:pPr>
      <w:r>
        <w:rPr>
          <w:rFonts w:ascii="Times New Roman" w:hAnsi="Times New Roman"/>
          <w:b/>
          <w:i/>
          <w:color w:val="000000"/>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z w:val="28"/>
        </w:rPr>
        <w:t xml:space="preserve">Режим дня и правила его составления и соблюдения. </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pPr>
        <w:spacing w:before="0" w:after="0" w:line="264"/>
        <w:ind w:firstLine="600"/>
        <w:jc w:val="both"/>
      </w:pPr>
      <w:r>
        <w:rPr>
          <w:rFonts w:ascii="Times New Roman" w:hAnsi="Times New Roman"/>
          <w:b w:val="false"/>
          <w:i w:val="false"/>
          <w:color w:val="000000"/>
          <w:sz w:val="28"/>
        </w:rPr>
        <w:t xml:space="preserve">Гимнастика с основами акробатики </w:t>
      </w:r>
    </w:p>
    <w:p>
      <w:pPr>
        <w:spacing w:before="0" w:after="0" w:line="264"/>
        <w:ind w:firstLine="600"/>
        <w:jc w:val="both"/>
      </w:pPr>
      <w:r>
        <w:rPr>
          <w:rFonts w:ascii="Times New Roman" w:hAnsi="Times New Roman"/>
          <w:b w:val="false"/>
          <w:i w:val="false"/>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pPr>
        <w:spacing w:before="0" w:after="0" w:line="264"/>
        <w:ind w:firstLine="600"/>
        <w:jc w:val="both"/>
      </w:pPr>
      <w:r>
        <w:rPr>
          <w:rFonts w:ascii="Times New Roman" w:hAnsi="Times New Roman"/>
          <w:b w:val="false"/>
          <w:i w:val="false"/>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pPr>
        <w:spacing w:before="0" w:after="0" w:line="264"/>
        <w:ind w:firstLine="600"/>
        <w:jc w:val="both"/>
      </w:pPr>
      <w:r>
        <w:rPr>
          <w:rFonts w:ascii="Times New Roman" w:hAnsi="Times New Roman"/>
          <w:b w:val="false"/>
          <w:i w:val="false"/>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pPr>
        <w:spacing w:before="0" w:after="0" w:line="264"/>
        <w:ind w:firstLine="600"/>
        <w:jc w:val="both"/>
      </w:pPr>
      <w:r>
        <w:rPr>
          <w:rFonts w:ascii="Times New Roman" w:hAnsi="Times New Roman"/>
          <w:b w:val="false"/>
          <w:i w:val="false"/>
          <w:color w:val="000000"/>
          <w:sz w:val="28"/>
        </w:rPr>
        <w:t>Лыжная подготовка</w:t>
      </w:r>
    </w:p>
    <w:p>
      <w:pPr>
        <w:spacing w:before="0" w:after="0" w:line="264"/>
        <w:ind w:firstLine="600"/>
        <w:jc w:val="both"/>
      </w:pPr>
      <w:r>
        <w:rPr>
          <w:rFonts w:ascii="Times New Roman" w:hAnsi="Times New Roman"/>
          <w:b w:val="false"/>
          <w:i w:val="false"/>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pPr>
        <w:spacing w:before="0" w:after="0" w:line="264"/>
        <w:ind w:firstLine="600"/>
        <w:jc w:val="both"/>
      </w:pPr>
      <w:r>
        <w:rPr>
          <w:rFonts w:ascii="Times New Roman" w:hAnsi="Times New Roman"/>
          <w:b w:val="false"/>
          <w:i w:val="false"/>
          <w:color w:val="000000"/>
          <w:sz w:val="28"/>
        </w:rPr>
        <w:t>Лёгкая атлетика</w:t>
      </w:r>
    </w:p>
    <w:p>
      <w:pPr>
        <w:spacing w:before="0" w:after="0" w:line="264"/>
        <w:ind w:firstLine="600"/>
        <w:jc w:val="both"/>
      </w:pPr>
      <w:r>
        <w:rPr>
          <w:rFonts w:ascii="Times New Roman" w:hAnsi="Times New Roman"/>
          <w:b w:val="false"/>
          <w:i w:val="false"/>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pPr>
        <w:spacing w:before="0" w:after="0" w:line="264"/>
        <w:ind w:firstLine="600"/>
        <w:jc w:val="both"/>
      </w:pPr>
      <w:r>
        <w:rPr>
          <w:rFonts w:ascii="Times New Roman" w:hAnsi="Times New Roman"/>
          <w:b w:val="false"/>
          <w:i w:val="false"/>
          <w:color w:val="000000"/>
          <w:sz w:val="28"/>
        </w:rPr>
        <w:t>Подвижные и спортивные игры</w:t>
      </w:r>
    </w:p>
    <w:p>
      <w:pPr>
        <w:spacing w:before="0" w:after="0" w:line="264"/>
        <w:ind w:firstLine="600"/>
        <w:jc w:val="both"/>
      </w:pPr>
      <w:r>
        <w:rPr>
          <w:rFonts w:ascii="Times New Roman" w:hAnsi="Times New Roman"/>
          <w:b w:val="false"/>
          <w:i w:val="false"/>
          <w:color w:val="000000"/>
          <w:sz w:val="28"/>
        </w:rPr>
        <w:t>Считалки для самостоятельной организации подвижных игр.</w:t>
      </w:r>
    </w:p>
    <w:p>
      <w:pPr>
        <w:spacing w:before="0" w:after="0" w:line="264"/>
        <w:ind w:firstLine="600"/>
        <w:jc w:val="both"/>
      </w:pPr>
      <w:r>
        <w:rPr>
          <w:rFonts w:ascii="Times New Roman" w:hAnsi="Times New Roman"/>
          <w:b w:val="false"/>
          <w:i/>
          <w:color w:val="000000"/>
          <w:sz w:val="28"/>
        </w:rPr>
        <w:t>Прикладно-ориентированная физическая культура</w:t>
      </w:r>
    </w:p>
    <w:p>
      <w:pPr>
        <w:spacing w:before="0" w:after="0" w:line="264"/>
        <w:ind w:firstLine="600"/>
        <w:jc w:val="both"/>
      </w:pPr>
      <w:r>
        <w:rPr>
          <w:rFonts w:ascii="Times New Roman" w:hAnsi="Times New Roman"/>
          <w:b w:val="false"/>
          <w:i w:val="false"/>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pPr>
        <w:spacing w:before="0" w:after="0"/>
        <w:ind w:left="120"/>
        <w:jc w:val="left"/>
      </w:pPr>
      <w:bookmarkStart w:name="_Toc137548637"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Из истории возникновения физических упражнений и первых соревнований. Зарождение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Гимнастика с основами акробатики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pPr>
        <w:spacing w:before="0" w:after="0" w:line="264"/>
        <w:ind w:firstLine="600"/>
        <w:jc w:val="both"/>
      </w:pPr>
      <w:r>
        <w:rPr>
          <w:rFonts w:ascii="Times New Roman" w:hAnsi="Times New Roman"/>
          <w:b w:val="false"/>
          <w:i w:val="false"/>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pPr>
        <w:spacing w:before="0" w:after="0" w:line="264"/>
        <w:ind w:firstLine="600"/>
        <w:jc w:val="both"/>
      </w:pPr>
      <w:r>
        <w:rPr>
          <w:rFonts w:ascii="Times New Roman" w:hAnsi="Times New Roman"/>
          <w:b w:val="false"/>
          <w:i w:val="false"/>
          <w:color w:val="000000"/>
          <w:sz w:val="28"/>
        </w:rPr>
        <w:t xml:space="preserve">Лыжная подготовка </w:t>
      </w:r>
    </w:p>
    <w:p>
      <w:pPr>
        <w:spacing w:before="0" w:after="0" w:line="264"/>
        <w:ind w:firstLine="600"/>
        <w:jc w:val="both"/>
      </w:pPr>
      <w:r>
        <w:rPr>
          <w:rFonts w:ascii="Times New Roman" w:hAnsi="Times New Roman"/>
          <w:b w:val="false"/>
          <w:i w:val="false"/>
          <w:color w:val="000000"/>
          <w:sz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pPr>
        <w:spacing w:before="0" w:after="0" w:line="264"/>
        <w:ind w:firstLine="600"/>
        <w:jc w:val="both"/>
      </w:pPr>
      <w:r>
        <w:rPr>
          <w:rFonts w:ascii="Times New Roman" w:hAnsi="Times New Roman"/>
          <w:b w:val="false"/>
          <w:i w:val="false"/>
          <w:color w:val="000000"/>
          <w:sz w:val="28"/>
        </w:rPr>
        <w:t xml:space="preserve">Лёгкая атлетика </w:t>
      </w:r>
    </w:p>
    <w:p>
      <w:pPr>
        <w:spacing w:before="0" w:after="0" w:line="264"/>
        <w:ind w:firstLine="600"/>
        <w:jc w:val="both"/>
      </w:pPr>
      <w:r>
        <w:rPr>
          <w:rFonts w:ascii="Times New Roman" w:hAnsi="Times New Roman"/>
          <w:b w:val="false"/>
          <w:i w:val="false"/>
          <w:color w:val="000000"/>
          <w:sz w:val="28"/>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pPr>
        <w:spacing w:before="0" w:after="0" w:line="264"/>
        <w:ind w:firstLine="600"/>
        <w:jc w:val="both"/>
      </w:pPr>
      <w:r>
        <w:rPr>
          <w:rFonts w:ascii="Times New Roman" w:hAnsi="Times New Roman"/>
          <w:b w:val="false"/>
          <w:i w:val="false"/>
          <w:color w:val="000000"/>
          <w:sz w:val="28"/>
        </w:rPr>
        <w:t>Подвижные игры</w:t>
      </w:r>
    </w:p>
    <w:p>
      <w:pPr>
        <w:spacing w:before="0" w:after="0" w:line="264"/>
        <w:ind w:firstLine="600"/>
        <w:jc w:val="both"/>
      </w:pPr>
      <w:r>
        <w:rPr>
          <w:rFonts w:ascii="Times New Roman" w:hAnsi="Times New Roman"/>
          <w:b w:val="false"/>
          <w:i w:val="false"/>
          <w:color w:val="000000"/>
          <w:sz w:val="28"/>
        </w:rPr>
        <w:t xml:space="preserve">Подвижные игры с техническими приёмами спортивных игр (баскетбол, футбол). </w:t>
      </w:r>
    </w:p>
    <w:p>
      <w:pPr>
        <w:spacing w:before="0" w:after="0" w:line="264"/>
        <w:ind w:firstLine="600"/>
        <w:jc w:val="both"/>
      </w:pPr>
      <w:r>
        <w:rPr>
          <w:rFonts w:ascii="Times New Roman" w:hAnsi="Times New Roman"/>
          <w:b w:val="false"/>
          <w:i/>
          <w:color w:val="000000"/>
          <w:sz w:val="28"/>
        </w:rPr>
        <w:t xml:space="preserve">Прикладно-ориентированная физическая культура </w:t>
      </w:r>
    </w:p>
    <w:p>
      <w:pPr>
        <w:spacing w:before="0" w:after="0" w:line="264"/>
        <w:ind w:firstLine="600"/>
        <w:jc w:val="both"/>
      </w:pPr>
      <w:r>
        <w:rPr>
          <w:rFonts w:ascii="Times New Roman" w:hAnsi="Times New Roman"/>
          <w:b w:val="false"/>
          <w:i w:val="false"/>
          <w:color w:val="000000"/>
          <w:sz w:val="28"/>
        </w:rPr>
        <w:t>Подготовка к соревнованиям по комплексу ГТО. Развитие основных физических качеств средствами подвижных и спортивных игр.</w:t>
      </w:r>
    </w:p>
    <w:p>
      <w:pPr>
        <w:spacing w:before="0" w:after="0"/>
        <w:ind w:left="120"/>
        <w:jc w:val="left"/>
      </w:pPr>
      <w:bookmarkStart w:name="_Toc137548638"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pPr>
        <w:spacing w:before="0" w:after="0" w:line="264"/>
        <w:ind w:firstLine="600"/>
        <w:jc w:val="both"/>
      </w:pPr>
      <w:r>
        <w:rPr>
          <w:rFonts w:ascii="Times New Roman" w:hAnsi="Times New Roman"/>
          <w:b/>
          <w:i/>
          <w:color w:val="000000"/>
          <w:spacing w:val="-2"/>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pPr>
        <w:spacing w:before="0" w:after="0" w:line="264"/>
        <w:ind w:firstLine="600"/>
        <w:jc w:val="both"/>
      </w:pPr>
      <w:r>
        <w:rPr>
          <w:rFonts w:ascii="Times New Roman" w:hAnsi="Times New Roman"/>
          <w:b/>
          <w:i/>
          <w:color w:val="000000"/>
          <w:spacing w:val="-2"/>
          <w:sz w:val="28"/>
        </w:rPr>
        <w:t xml:space="preserve">Физическое совершенствование </w:t>
      </w:r>
    </w:p>
    <w:p>
      <w:pPr>
        <w:spacing w:before="0" w:after="0" w:line="264"/>
        <w:ind w:firstLine="600"/>
        <w:jc w:val="both"/>
      </w:pPr>
      <w:r>
        <w:rPr>
          <w:rFonts w:ascii="Times New Roman" w:hAnsi="Times New Roman"/>
          <w:b w:val="false"/>
          <w:i/>
          <w:color w:val="000000"/>
          <w:spacing w:val="-2"/>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pacing w:val="-2"/>
          <w:sz w:val="28"/>
        </w:rPr>
        <w:t xml:space="preserve">Гимнастика с основами акробатики </w:t>
      </w:r>
    </w:p>
    <w:p>
      <w:pPr>
        <w:spacing w:before="0" w:after="0" w:line="264"/>
        <w:ind w:firstLine="600"/>
        <w:jc w:val="both"/>
      </w:pPr>
      <w:r>
        <w:rPr>
          <w:rFonts w:ascii="Times New Roman" w:hAnsi="Times New Roman"/>
          <w:b w:val="false"/>
          <w:i w:val="false"/>
          <w:color w:val="000000"/>
          <w:spacing w:val="-2"/>
          <w:sz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pPr>
        <w:spacing w:before="0" w:after="0" w:line="264"/>
        <w:ind w:firstLine="600"/>
        <w:jc w:val="both"/>
      </w:pPr>
      <w:r>
        <w:rPr>
          <w:rFonts w:ascii="Times New Roman" w:hAnsi="Times New Roman"/>
          <w:b w:val="false"/>
          <w:i w:val="false"/>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pPr>
        <w:spacing w:before="0" w:after="0" w:line="264"/>
        <w:ind w:firstLine="600"/>
        <w:jc w:val="both"/>
      </w:pPr>
      <w:r>
        <w:rPr>
          <w:rFonts w:ascii="Times New Roman" w:hAnsi="Times New Roman"/>
          <w:b w:val="false"/>
          <w:i w:val="false"/>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pPr>
        <w:spacing w:before="0" w:after="0" w:line="264"/>
        <w:ind w:firstLine="600"/>
        <w:jc w:val="both"/>
      </w:pPr>
      <w:r>
        <w:rPr>
          <w:rFonts w:ascii="Times New Roman" w:hAnsi="Times New Roman"/>
          <w:b w:val="false"/>
          <w:i w:val="false"/>
          <w:color w:val="000000"/>
          <w:spacing w:val="-2"/>
          <w:sz w:val="28"/>
        </w:rPr>
        <w:t xml:space="preserve">Лёгкая атлетика </w:t>
      </w:r>
    </w:p>
    <w:p>
      <w:pPr>
        <w:spacing w:before="0" w:after="0" w:line="264"/>
        <w:ind w:firstLine="600"/>
        <w:jc w:val="both"/>
      </w:pPr>
      <w:r>
        <w:rPr>
          <w:rFonts w:ascii="Times New Roman" w:hAnsi="Times New Roman"/>
          <w:b w:val="false"/>
          <w:i w:val="false"/>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pPr>
        <w:spacing w:before="0" w:after="0" w:line="264"/>
        <w:ind w:firstLine="600"/>
        <w:jc w:val="both"/>
      </w:pPr>
      <w:r>
        <w:rPr>
          <w:rFonts w:ascii="Times New Roman" w:hAnsi="Times New Roman"/>
          <w:b w:val="false"/>
          <w:i w:val="false"/>
          <w:color w:val="000000"/>
          <w:spacing w:val="-2"/>
          <w:sz w:val="28"/>
        </w:rPr>
        <w:t>Лыжная подготовка</w:t>
      </w:r>
    </w:p>
    <w:p>
      <w:pPr>
        <w:spacing w:before="0" w:after="0" w:line="264"/>
        <w:ind w:firstLine="600"/>
        <w:jc w:val="both"/>
      </w:pPr>
      <w:r>
        <w:rPr>
          <w:rFonts w:ascii="Times New Roman" w:hAnsi="Times New Roman"/>
          <w:b w:val="false"/>
          <w:i w:val="false"/>
          <w:color w:val="000000"/>
          <w:spacing w:val="-2"/>
          <w:sz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pPr>
        <w:spacing w:before="0" w:after="0" w:line="264"/>
        <w:ind w:firstLine="600"/>
        <w:jc w:val="both"/>
      </w:pPr>
      <w:r>
        <w:rPr>
          <w:rFonts w:ascii="Times New Roman" w:hAnsi="Times New Roman"/>
          <w:b w:val="false"/>
          <w:i w:val="false"/>
          <w:color w:val="000000"/>
          <w:spacing w:val="-2"/>
          <w:sz w:val="28"/>
        </w:rPr>
        <w:t xml:space="preserve">Плавательная подготовка. </w:t>
      </w:r>
    </w:p>
    <w:p>
      <w:pPr>
        <w:spacing w:before="0" w:after="0" w:line="264"/>
        <w:ind w:firstLine="600"/>
        <w:jc w:val="both"/>
      </w:pPr>
      <w:r>
        <w:rPr>
          <w:rFonts w:ascii="Times New Roman" w:hAnsi="Times New Roman"/>
          <w:b w:val="false"/>
          <w:i w:val="false"/>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pPr>
        <w:spacing w:before="0" w:after="0" w:line="264"/>
        <w:ind w:firstLine="600"/>
        <w:jc w:val="both"/>
      </w:pPr>
      <w:r>
        <w:rPr>
          <w:rFonts w:ascii="Times New Roman" w:hAnsi="Times New Roman"/>
          <w:b w:val="false"/>
          <w:i w:val="false"/>
          <w:color w:val="000000"/>
          <w:spacing w:val="-2"/>
          <w:sz w:val="28"/>
        </w:rPr>
        <w:t xml:space="preserve">Подвижные и спортивные игры </w:t>
      </w:r>
    </w:p>
    <w:p>
      <w:pPr>
        <w:spacing w:before="0" w:after="0" w:line="264"/>
        <w:ind w:firstLine="600"/>
        <w:jc w:val="both"/>
      </w:pPr>
      <w:r>
        <w:rPr>
          <w:rFonts w:ascii="Times New Roman" w:hAnsi="Times New Roman"/>
          <w:b w:val="false"/>
          <w:i w:val="false"/>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pPr>
        <w:spacing w:before="0" w:after="0" w:line="264"/>
        <w:ind w:firstLine="600"/>
        <w:jc w:val="both"/>
      </w:pPr>
      <w:r>
        <w:rPr>
          <w:rFonts w:ascii="Times New Roman" w:hAnsi="Times New Roman"/>
          <w:b w:val="false"/>
          <w:i/>
          <w:color w:val="000000"/>
          <w:spacing w:val="-2"/>
          <w:sz w:val="28"/>
        </w:rPr>
        <w:t xml:space="preserve">Прикладно-ориентированная физическая культура. </w:t>
      </w:r>
    </w:p>
    <w:p>
      <w:pPr>
        <w:spacing w:before="0" w:after="0" w:line="264"/>
        <w:ind w:firstLine="600"/>
        <w:jc w:val="both"/>
      </w:pPr>
      <w:r>
        <w:rPr>
          <w:rFonts w:ascii="Times New Roman" w:hAnsi="Times New Roman"/>
          <w:b w:val="false"/>
          <w:i w:val="false"/>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pPr>
        <w:spacing w:before="0" w:after="0"/>
        <w:ind w:left="120"/>
        <w:jc w:val="left"/>
      </w:pPr>
      <w:bookmarkStart w:name="_Toc137548639" w:id="13"/>
      <w:bookmarkEnd w:id="13"/>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Из истории развития физической культуры в России. Развитие национальных видов спорта в России. </w:t>
      </w:r>
    </w:p>
    <w:p>
      <w:pPr>
        <w:spacing w:before="0" w:after="0" w:line="264"/>
        <w:ind w:firstLine="600"/>
        <w:jc w:val="both"/>
      </w:pPr>
      <w:r>
        <w:rPr>
          <w:rFonts w:ascii="Times New Roman" w:hAnsi="Times New Roman"/>
          <w:b/>
          <w:i/>
          <w:color w:val="000000"/>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Гимнастика с основами акробатики</w:t>
      </w:r>
    </w:p>
    <w:p>
      <w:pPr>
        <w:spacing w:before="0" w:after="0" w:line="264"/>
        <w:ind w:firstLine="600"/>
        <w:jc w:val="both"/>
      </w:pPr>
      <w:r>
        <w:rPr>
          <w:rFonts w:ascii="Times New Roman" w:hAnsi="Times New Roman"/>
          <w:b w:val="false"/>
          <w:i w:val="false"/>
          <w:color w:val="000000"/>
          <w:sz w:val="28"/>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pPr>
        <w:spacing w:before="0" w:after="0" w:line="264"/>
        <w:ind w:firstLine="600"/>
        <w:jc w:val="both"/>
      </w:pPr>
      <w:r>
        <w:rPr>
          <w:rFonts w:ascii="Times New Roman" w:hAnsi="Times New Roman"/>
          <w:b w:val="false"/>
          <w:i w:val="false"/>
          <w:color w:val="000000"/>
          <w:sz w:val="28"/>
        </w:rPr>
        <w:t xml:space="preserve">Лёгкая атлетика </w:t>
      </w:r>
    </w:p>
    <w:p>
      <w:pPr>
        <w:spacing w:before="0" w:after="0" w:line="264"/>
        <w:ind w:firstLine="600"/>
        <w:jc w:val="both"/>
      </w:pPr>
      <w:r>
        <w:rPr>
          <w:rFonts w:ascii="Times New Roman" w:hAnsi="Times New Roman"/>
          <w:b w:val="false"/>
          <w:i w:val="false"/>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pPr>
        <w:spacing w:before="0" w:after="0" w:line="264"/>
        <w:ind w:firstLine="600"/>
        <w:jc w:val="both"/>
      </w:pPr>
      <w:r>
        <w:rPr>
          <w:rFonts w:ascii="Times New Roman" w:hAnsi="Times New Roman"/>
          <w:b w:val="false"/>
          <w:i w:val="false"/>
          <w:color w:val="000000"/>
          <w:sz w:val="28"/>
        </w:rPr>
        <w:t>Лыжная подготовка</w:t>
      </w:r>
    </w:p>
    <w:p>
      <w:pPr>
        <w:spacing w:before="0" w:after="0" w:line="264"/>
        <w:ind w:firstLine="600"/>
        <w:jc w:val="both"/>
      </w:pPr>
      <w:r>
        <w:rPr>
          <w:rFonts w:ascii="Times New Roman" w:hAnsi="Times New Roman"/>
          <w:b w:val="false"/>
          <w:i w:val="false"/>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pPr>
        <w:spacing w:before="0" w:after="0" w:line="264"/>
        <w:ind w:firstLine="600"/>
        <w:jc w:val="both"/>
      </w:pPr>
      <w:r>
        <w:rPr>
          <w:rFonts w:ascii="Times New Roman" w:hAnsi="Times New Roman"/>
          <w:b w:val="false"/>
          <w:i w:val="false"/>
          <w:color w:val="000000"/>
          <w:sz w:val="28"/>
        </w:rPr>
        <w:t xml:space="preserve">Плавательная подготовка </w:t>
      </w:r>
    </w:p>
    <w:p>
      <w:pPr>
        <w:spacing w:before="0" w:after="0" w:line="264"/>
        <w:ind w:firstLine="600"/>
        <w:jc w:val="both"/>
      </w:pPr>
      <w:r>
        <w:rPr>
          <w:rFonts w:ascii="Times New Roman" w:hAnsi="Times New Roman"/>
          <w:b w:val="false"/>
          <w:i w:val="false"/>
          <w:color w:val="000000"/>
          <w:sz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pPr>
        <w:spacing w:before="0" w:after="0" w:line="264"/>
        <w:ind w:firstLine="600"/>
        <w:jc w:val="both"/>
      </w:pPr>
      <w:r>
        <w:rPr>
          <w:rFonts w:ascii="Times New Roman" w:hAnsi="Times New Roman"/>
          <w:b w:val="false"/>
          <w:i w:val="false"/>
          <w:color w:val="000000"/>
          <w:sz w:val="28"/>
        </w:rPr>
        <w:t>Подвижные и спортивные игры</w:t>
      </w:r>
    </w:p>
    <w:p>
      <w:pPr>
        <w:spacing w:before="0" w:after="0" w:line="264"/>
        <w:ind w:firstLine="600"/>
        <w:jc w:val="both"/>
      </w:pPr>
      <w:r>
        <w:rPr>
          <w:rFonts w:ascii="Times New Roman" w:hAnsi="Times New Roman"/>
          <w:b w:val="false"/>
          <w:i w:val="false"/>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pPr>
        <w:spacing w:before="0" w:after="0" w:line="264"/>
        <w:ind w:firstLine="600"/>
        <w:jc w:val="both"/>
      </w:pPr>
      <w:r>
        <w:rPr>
          <w:rFonts w:ascii="Times New Roman" w:hAnsi="Times New Roman"/>
          <w:b w:val="false"/>
          <w:i w:val="false"/>
          <w:color w:val="000000"/>
          <w:sz w:val="28"/>
        </w:rPr>
        <w:t>Прикладно-ориентированная физическая культура</w:t>
      </w:r>
    </w:p>
    <w:p>
      <w:pPr>
        <w:spacing w:before="0" w:after="0" w:line="264"/>
        <w:ind w:firstLine="600"/>
        <w:jc w:val="both"/>
      </w:pPr>
      <w:r>
        <w:rPr>
          <w:rFonts w:ascii="Times New Roman" w:hAnsi="Times New Roman"/>
          <w:b w:val="false"/>
          <w:i w:val="false"/>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bookmarkStart w:name="block-12483137" w:id="14"/>
    <w:p>
      <w:pPr>
        <w:sectPr>
          <w:pgSz w:w="11906" w:h="16383" w:orient="portrait"/>
        </w:sectPr>
      </w:pPr>
    </w:p>
    <w:bookmarkEnd w:id="14"/>
    <w:bookmarkEnd w:id="9"/>
    <w:bookmarkStart w:name="block-12483139" w:id="15"/>
    <w:p>
      <w:pPr>
        <w:spacing w:before="0" w:after="0" w:line="264"/>
        <w:ind w:left="120"/>
        <w:jc w:val="both"/>
      </w:pPr>
      <w:bookmarkStart w:name="_Toc137548640" w:id="16"/>
      <w:bookmarkEnd w:id="16"/>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line="264"/>
        <w:ind w:firstLine="600"/>
        <w:jc w:val="both"/>
      </w:pPr>
      <w:r>
        <w:rPr>
          <w:rFonts w:ascii="Times New Roman" w:hAnsi="Times New Roman"/>
          <w:b/>
          <w:i w:val="false"/>
          <w:color w:val="000000"/>
          <w:sz w:val="28"/>
        </w:rPr>
        <w:t xml:space="preserve"> </w:t>
      </w:r>
    </w:p>
    <w:p>
      <w:pPr>
        <w:spacing w:before="0" w:after="0"/>
        <w:ind w:left="120"/>
        <w:jc w:val="left"/>
      </w:pPr>
      <w:bookmarkStart w:name="_Toc137548641" w:id="17"/>
      <w:bookmarkEnd w:id="17"/>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numPr>
          <w:ilvl w:val="0"/>
          <w:numId w:val="1"/>
        </w:numPr>
        <w:spacing w:before="0" w:after="0" w:line="264"/>
        <w:jc w:val="both"/>
      </w:pPr>
      <w:r>
        <w:rPr>
          <w:rFonts w:ascii="Times New Roman" w:hAnsi="Times New Roman"/>
          <w:b w:val="false"/>
          <w:i w:val="false"/>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pPr>
        <w:numPr>
          <w:ilvl w:val="0"/>
          <w:numId w:val="1"/>
        </w:numPr>
        <w:spacing w:before="0" w:after="0" w:line="264"/>
        <w:jc w:val="both"/>
      </w:pPr>
      <w:r>
        <w:rPr>
          <w:rFonts w:ascii="Times New Roman" w:hAnsi="Times New Roman"/>
          <w:b w:val="false"/>
          <w:i w:val="false"/>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pPr>
        <w:numPr>
          <w:ilvl w:val="0"/>
          <w:numId w:val="1"/>
        </w:numPr>
        <w:spacing w:before="0" w:after="0" w:line="264"/>
        <w:jc w:val="both"/>
      </w:pPr>
      <w:r>
        <w:rPr>
          <w:rFonts w:ascii="Times New Roman" w:hAnsi="Times New Roman"/>
          <w:b w:val="false"/>
          <w:i w:val="false"/>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pPr>
        <w:numPr>
          <w:ilvl w:val="0"/>
          <w:numId w:val="1"/>
        </w:numPr>
        <w:spacing w:before="0" w:after="0" w:line="264"/>
        <w:jc w:val="both"/>
      </w:pPr>
      <w:r>
        <w:rPr>
          <w:rFonts w:ascii="Times New Roman" w:hAnsi="Times New Roman"/>
          <w:b w:val="false"/>
          <w:i w:val="false"/>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pPr>
        <w:numPr>
          <w:ilvl w:val="0"/>
          <w:numId w:val="1"/>
        </w:numPr>
        <w:spacing w:before="0" w:after="0" w:line="264"/>
        <w:jc w:val="both"/>
      </w:pPr>
      <w:r>
        <w:rPr>
          <w:rFonts w:ascii="Times New Roman" w:hAnsi="Times New Roman"/>
          <w:b w:val="false"/>
          <w:i w:val="false"/>
          <w:color w:val="000000"/>
          <w:sz w:val="28"/>
        </w:rPr>
        <w:t xml:space="preserve">стремление к формированию культуры здоровья, соблюдению правил здорового образа жизни; </w:t>
      </w:r>
    </w:p>
    <w:p>
      <w:pPr>
        <w:numPr>
          <w:ilvl w:val="0"/>
          <w:numId w:val="1"/>
        </w:numPr>
        <w:spacing w:before="0" w:after="0" w:line="264"/>
        <w:jc w:val="both"/>
      </w:pPr>
      <w:r>
        <w:rPr>
          <w:rFonts w:ascii="Times New Roman" w:hAnsi="Times New Roman"/>
          <w:b w:val="false"/>
          <w:i w:val="false"/>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pPr>
        <w:spacing w:before="0" w:after="0"/>
        <w:ind w:left="120"/>
        <w:jc w:val="left"/>
      </w:pPr>
      <w:bookmarkStart w:name="_Toc137548642" w:id="18"/>
      <w:bookmarkEnd w:id="18"/>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name="_Toc134720971" w:id="19"/>
      <w:bookmarkEnd w:id="19"/>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1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находить общие и отличительные признаки в передвижениях человека и животных;</w:t>
      </w:r>
    </w:p>
    <w:p>
      <w:pPr>
        <w:numPr>
          <w:ilvl w:val="0"/>
          <w:numId w:val="2"/>
        </w:numPr>
        <w:spacing w:before="0" w:after="0" w:line="264"/>
        <w:jc w:val="both"/>
      </w:pPr>
      <w:r>
        <w:rPr>
          <w:rFonts w:ascii="Times New Roman" w:hAnsi="Times New Roman"/>
          <w:b w:val="false"/>
          <w:i w:val="false"/>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pPr>
        <w:numPr>
          <w:ilvl w:val="0"/>
          <w:numId w:val="2"/>
        </w:numPr>
        <w:spacing w:before="0" w:after="0" w:line="264"/>
        <w:jc w:val="both"/>
      </w:pPr>
      <w:r>
        <w:rPr>
          <w:rFonts w:ascii="Times New Roman" w:hAnsi="Times New Roman"/>
          <w:b w:val="false"/>
          <w:i w:val="false"/>
          <w:color w:val="000000"/>
          <w:sz w:val="28"/>
        </w:rPr>
        <w:t xml:space="preserve">сравнивать способы передвижения ходьбой и бегом, находить между ними общие и отличительные признаки; </w:t>
      </w:r>
    </w:p>
    <w:p>
      <w:pPr>
        <w:numPr>
          <w:ilvl w:val="0"/>
          <w:numId w:val="2"/>
        </w:numPr>
        <w:spacing w:before="0" w:after="0" w:line="264"/>
        <w:jc w:val="both"/>
      </w:pPr>
      <w:r>
        <w:rPr>
          <w:rFonts w:ascii="Times New Roman" w:hAnsi="Times New Roman"/>
          <w:b w:val="false"/>
          <w:i w:val="false"/>
          <w:color w:val="000000"/>
          <w:sz w:val="28"/>
        </w:rPr>
        <w:t>выявлять признаки правильной и неправильной осанки, приводить возможные причины её нарушений.</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3"/>
        </w:numPr>
        <w:spacing w:before="0" w:after="0" w:line="264"/>
        <w:jc w:val="both"/>
      </w:pPr>
      <w:r>
        <w:rPr>
          <w:rFonts w:ascii="Times New Roman" w:hAnsi="Times New Roman"/>
          <w:b w:val="false"/>
          <w:i w:val="false"/>
          <w:color w:val="000000"/>
          <w:sz w:val="28"/>
        </w:rPr>
        <w:t xml:space="preserve">воспроизводить названия разучиваемых физических упражнений и их исходные положения; </w:t>
      </w:r>
    </w:p>
    <w:p>
      <w:pPr>
        <w:numPr>
          <w:ilvl w:val="0"/>
          <w:numId w:val="3"/>
        </w:numPr>
        <w:spacing w:before="0" w:after="0" w:line="264"/>
        <w:jc w:val="both"/>
      </w:pPr>
      <w:r>
        <w:rPr>
          <w:rFonts w:ascii="Times New Roman" w:hAnsi="Times New Roman"/>
          <w:b w:val="false"/>
          <w:i w:val="false"/>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pPr>
        <w:numPr>
          <w:ilvl w:val="0"/>
          <w:numId w:val="3"/>
        </w:numPr>
        <w:spacing w:before="0" w:after="0" w:line="264"/>
        <w:jc w:val="both"/>
      </w:pPr>
      <w:r>
        <w:rPr>
          <w:rFonts w:ascii="Times New Roman" w:hAnsi="Times New Roman"/>
          <w:b w:val="false"/>
          <w:i w:val="false"/>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pPr>
        <w:numPr>
          <w:ilvl w:val="0"/>
          <w:numId w:val="3"/>
        </w:numPr>
        <w:spacing w:before="0" w:after="0" w:line="264"/>
        <w:jc w:val="both"/>
      </w:pPr>
      <w:r>
        <w:rPr>
          <w:rFonts w:ascii="Times New Roman" w:hAnsi="Times New Roman"/>
          <w:b w:val="false"/>
          <w:i w:val="false"/>
          <w:color w:val="000000"/>
          <w:sz w:val="28"/>
        </w:rPr>
        <w:t>обсуждать правила проведения подвижных игр, обосновывать объективность определения победителей.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4"/>
        </w:numPr>
        <w:spacing w:before="0" w:after="0" w:line="264"/>
        <w:jc w:val="both"/>
      </w:pPr>
      <w:r>
        <w:rPr>
          <w:rFonts w:ascii="Times New Roman" w:hAnsi="Times New Roman"/>
          <w:b w:val="false"/>
          <w:i w:val="false"/>
          <w:color w:val="000000"/>
          <w:sz w:val="28"/>
        </w:rPr>
        <w:t xml:space="preserve">выполнять комплексы физкультминуток, утренней зарядки, упражнений по профилактике нарушения и коррекции осанки; </w:t>
      </w:r>
    </w:p>
    <w:p>
      <w:pPr>
        <w:numPr>
          <w:ilvl w:val="0"/>
          <w:numId w:val="4"/>
        </w:numPr>
        <w:spacing w:before="0" w:after="0" w:line="264"/>
        <w:jc w:val="both"/>
      </w:pPr>
      <w:r>
        <w:rPr>
          <w:rFonts w:ascii="Times New Roman" w:hAnsi="Times New Roman"/>
          <w:b w:val="false"/>
          <w:i w:val="false"/>
          <w:color w:val="000000"/>
          <w:sz w:val="28"/>
        </w:rPr>
        <w:t>выполнять учебные задания по обучению новым физическим упражнениям и развитию физических качеств;</w:t>
      </w:r>
    </w:p>
    <w:p>
      <w:pPr>
        <w:numPr>
          <w:ilvl w:val="0"/>
          <w:numId w:val="4"/>
        </w:numPr>
        <w:spacing w:before="0" w:after="0" w:line="264"/>
        <w:jc w:val="both"/>
      </w:pPr>
      <w:r>
        <w:rPr>
          <w:rFonts w:ascii="Times New Roman" w:hAnsi="Times New Roman"/>
          <w:b w:val="false"/>
          <w:i w:val="false"/>
          <w:color w:val="000000"/>
          <w:sz w:val="28"/>
        </w:rPr>
        <w:t>проявлять уважительное отношение к участникам совместной игровой и соревновательной деятельности.</w:t>
      </w:r>
    </w:p>
    <w:p>
      <w:pPr>
        <w:spacing w:before="0" w:after="0" w:line="264"/>
        <w:ind w:firstLine="600"/>
        <w:jc w:val="both"/>
      </w:pPr>
      <w:r>
        <w:rPr>
          <w:rFonts w:ascii="Times New Roman" w:hAnsi="Times New Roman"/>
          <w:b w:val="false"/>
          <w:i w:val="false"/>
          <w:color w:val="000000"/>
          <w:sz w:val="28"/>
        </w:rPr>
        <w:t xml:space="preserve">К концу обучения во </w:t>
      </w:r>
      <w:r>
        <w:rPr>
          <w:rFonts w:ascii="Times New Roman" w:hAnsi="Times New Roman"/>
          <w:b w:val="false"/>
          <w:i w:val="false"/>
          <w:color w:val="000000"/>
          <w:sz w:val="28"/>
        </w:rPr>
        <w:t xml:space="preserve">2 классе у обучающегося будут сформированы следующие универсальные учебные действия.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5"/>
        </w:numPr>
        <w:spacing w:before="0" w:after="0" w:line="264"/>
        <w:jc w:val="both"/>
      </w:pPr>
      <w:r>
        <w:rPr>
          <w:rFonts w:ascii="Times New Roman" w:hAnsi="Times New Roman"/>
          <w:b w:val="false"/>
          <w:i w:val="false"/>
          <w:color w:val="000000"/>
          <w:sz w:val="28"/>
        </w:rPr>
        <w:t xml:space="preserve">характеризовать понятие «физические качества», называть физические качества и определять их отличительные признаки; </w:t>
      </w:r>
    </w:p>
    <w:p>
      <w:pPr>
        <w:numPr>
          <w:ilvl w:val="0"/>
          <w:numId w:val="5"/>
        </w:numPr>
        <w:spacing w:before="0" w:after="0" w:line="264"/>
        <w:jc w:val="both"/>
      </w:pPr>
      <w:r>
        <w:rPr>
          <w:rFonts w:ascii="Times New Roman" w:hAnsi="Times New Roman"/>
          <w:b w:val="false"/>
          <w:i w:val="false"/>
          <w:color w:val="000000"/>
          <w:sz w:val="28"/>
        </w:rPr>
        <w:t>понимать связь между закаливающими процедурами и укреплением здоровья;</w:t>
      </w:r>
    </w:p>
    <w:p>
      <w:pPr>
        <w:numPr>
          <w:ilvl w:val="0"/>
          <w:numId w:val="5"/>
        </w:numPr>
        <w:spacing w:before="0" w:after="0" w:line="264"/>
        <w:jc w:val="both"/>
      </w:pPr>
      <w:r>
        <w:rPr>
          <w:rFonts w:ascii="Times New Roman" w:hAnsi="Times New Roman"/>
          <w:b w:val="false"/>
          <w:i w:val="false"/>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pPr>
        <w:numPr>
          <w:ilvl w:val="0"/>
          <w:numId w:val="5"/>
        </w:numPr>
        <w:spacing w:before="0" w:after="0" w:line="264"/>
        <w:jc w:val="both"/>
      </w:pPr>
      <w:r>
        <w:rPr>
          <w:rFonts w:ascii="Times New Roman" w:hAnsi="Times New Roman"/>
          <w:b w:val="false"/>
          <w:i w:val="false"/>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pPr>
        <w:numPr>
          <w:ilvl w:val="0"/>
          <w:numId w:val="5"/>
        </w:numPr>
        <w:spacing w:before="0" w:after="0" w:line="264"/>
        <w:jc w:val="both"/>
      </w:pPr>
      <w:r>
        <w:rPr>
          <w:rFonts w:ascii="Times New Roman" w:hAnsi="Times New Roman"/>
          <w:b w:val="false"/>
          <w:i w:val="false"/>
          <w:color w:val="000000"/>
          <w:sz w:val="28"/>
        </w:rPr>
        <w:t>вести наблюдения за изменениями показателей физического развития и физических качеств, проводить процедуры их измерения.</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6"/>
        </w:numPr>
        <w:spacing w:before="0" w:after="0" w:line="264"/>
        <w:jc w:val="both"/>
      </w:pPr>
      <w:r>
        <w:rPr>
          <w:rFonts w:ascii="Times New Roman" w:hAnsi="Times New Roman"/>
          <w:b w:val="false"/>
          <w:i w:val="false"/>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pPr>
        <w:numPr>
          <w:ilvl w:val="0"/>
          <w:numId w:val="6"/>
        </w:numPr>
        <w:spacing w:before="0" w:after="0" w:line="264"/>
        <w:jc w:val="both"/>
      </w:pPr>
      <w:r>
        <w:rPr>
          <w:rFonts w:ascii="Times New Roman" w:hAnsi="Times New Roman"/>
          <w:b w:val="false"/>
          <w:i w:val="false"/>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pPr>
        <w:numPr>
          <w:ilvl w:val="0"/>
          <w:numId w:val="6"/>
        </w:numPr>
        <w:spacing w:before="0" w:after="0" w:line="264"/>
        <w:jc w:val="both"/>
      </w:pPr>
      <w:r>
        <w:rPr>
          <w:rFonts w:ascii="Times New Roman" w:hAnsi="Times New Roman"/>
          <w:b w:val="false"/>
          <w:i w:val="false"/>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7"/>
        </w:numPr>
        <w:spacing w:before="0" w:after="0" w:line="264"/>
        <w:jc w:val="both"/>
      </w:pPr>
      <w:r>
        <w:rPr>
          <w:rFonts w:ascii="Times New Roman" w:hAnsi="Times New Roman"/>
          <w:b w:val="false"/>
          <w:i w:val="false"/>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pPr>
        <w:numPr>
          <w:ilvl w:val="0"/>
          <w:numId w:val="7"/>
        </w:numPr>
        <w:spacing w:before="0" w:after="0" w:line="264"/>
        <w:jc w:val="both"/>
      </w:pPr>
      <w:r>
        <w:rPr>
          <w:rFonts w:ascii="Times New Roman" w:hAnsi="Times New Roman"/>
          <w:b w:val="false"/>
          <w:i w:val="false"/>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pPr>
        <w:numPr>
          <w:ilvl w:val="0"/>
          <w:numId w:val="7"/>
        </w:numPr>
        <w:spacing w:before="0" w:after="0" w:line="264"/>
        <w:jc w:val="both"/>
      </w:pPr>
      <w:r>
        <w:rPr>
          <w:rFonts w:ascii="Times New Roman" w:hAnsi="Times New Roman"/>
          <w:b w:val="false"/>
          <w:i w:val="false"/>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pPr>
        <w:numPr>
          <w:ilvl w:val="0"/>
          <w:numId w:val="7"/>
        </w:numPr>
        <w:spacing w:before="0" w:after="0" w:line="264"/>
        <w:jc w:val="both"/>
      </w:pPr>
      <w:r>
        <w:rPr>
          <w:rFonts w:ascii="Times New Roman" w:hAnsi="Times New Roman"/>
          <w:b w:val="false"/>
          <w:i w:val="false"/>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8"/>
        </w:numPr>
        <w:spacing w:before="0" w:after="0" w:line="264"/>
        <w:jc w:val="both"/>
      </w:pPr>
      <w:r>
        <w:rPr>
          <w:rFonts w:ascii="Times New Roman" w:hAnsi="Times New Roman"/>
          <w:b w:val="false"/>
          <w:i w:val="false"/>
          <w:color w:val="000000"/>
          <w:sz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pPr>
        <w:numPr>
          <w:ilvl w:val="0"/>
          <w:numId w:val="8"/>
        </w:numPr>
        <w:spacing w:before="0" w:after="0" w:line="264"/>
        <w:jc w:val="both"/>
      </w:pPr>
      <w:r>
        <w:rPr>
          <w:rFonts w:ascii="Times New Roman" w:hAnsi="Times New Roman"/>
          <w:b w:val="false"/>
          <w:i w:val="false"/>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pPr>
        <w:numPr>
          <w:ilvl w:val="0"/>
          <w:numId w:val="8"/>
        </w:numPr>
        <w:spacing w:before="0" w:after="0" w:line="264"/>
        <w:jc w:val="both"/>
      </w:pPr>
      <w:r>
        <w:rPr>
          <w:rFonts w:ascii="Times New Roman" w:hAnsi="Times New Roman"/>
          <w:b w:val="false"/>
          <w:i w:val="false"/>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pPr>
        <w:numPr>
          <w:ilvl w:val="0"/>
          <w:numId w:val="8"/>
        </w:numPr>
        <w:spacing w:before="0" w:after="0" w:line="264"/>
        <w:jc w:val="both"/>
      </w:pPr>
      <w:r>
        <w:rPr>
          <w:rFonts w:ascii="Times New Roman" w:hAnsi="Times New Roman"/>
          <w:b w:val="false"/>
          <w:i w:val="false"/>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pPr>
        <w:numPr>
          <w:ilvl w:val="0"/>
          <w:numId w:val="8"/>
        </w:numPr>
        <w:spacing w:before="0" w:after="0" w:line="264"/>
        <w:jc w:val="both"/>
      </w:pPr>
      <w:r>
        <w:rPr>
          <w:rFonts w:ascii="Times New Roman" w:hAnsi="Times New Roman"/>
          <w:b w:val="false"/>
          <w:i w:val="false"/>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9"/>
        </w:numPr>
        <w:spacing w:before="0" w:after="0" w:line="264"/>
        <w:jc w:val="both"/>
      </w:pPr>
      <w:r>
        <w:rPr>
          <w:rFonts w:ascii="Times New Roman" w:hAnsi="Times New Roman"/>
          <w:b w:val="false"/>
          <w:i w:val="false"/>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pPr>
        <w:numPr>
          <w:ilvl w:val="0"/>
          <w:numId w:val="9"/>
        </w:numPr>
        <w:spacing w:before="0" w:after="0" w:line="264"/>
        <w:jc w:val="both"/>
      </w:pPr>
      <w:r>
        <w:rPr>
          <w:rFonts w:ascii="Times New Roman" w:hAnsi="Times New Roman"/>
          <w:b w:val="false"/>
          <w:i w:val="false"/>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pPr>
        <w:numPr>
          <w:ilvl w:val="0"/>
          <w:numId w:val="9"/>
        </w:numPr>
        <w:spacing w:before="0" w:after="0" w:line="264"/>
        <w:jc w:val="both"/>
      </w:pPr>
      <w:r>
        <w:rPr>
          <w:rFonts w:ascii="Times New Roman" w:hAnsi="Times New Roman"/>
          <w:b w:val="false"/>
          <w:i w:val="false"/>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pPr>
        <w:numPr>
          <w:ilvl w:val="0"/>
          <w:numId w:val="9"/>
        </w:numPr>
        <w:spacing w:before="0" w:after="0" w:line="264"/>
        <w:jc w:val="both"/>
      </w:pPr>
      <w:r>
        <w:rPr>
          <w:rFonts w:ascii="Times New Roman" w:hAnsi="Times New Roman"/>
          <w:b w:val="false"/>
          <w:i w:val="false"/>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10"/>
        </w:numPr>
        <w:spacing w:before="0" w:after="0" w:line="264"/>
        <w:jc w:val="both"/>
      </w:pPr>
      <w:r>
        <w:rPr>
          <w:rFonts w:ascii="Times New Roman" w:hAnsi="Times New Roman"/>
          <w:b w:val="false"/>
          <w:i w:val="false"/>
          <w:color w:val="000000"/>
          <w:sz w:val="28"/>
        </w:rPr>
        <w:t xml:space="preserve">контролировать выполнение физических упражнений, корректировать их на основе сравнения с заданными образцами; </w:t>
      </w:r>
    </w:p>
    <w:p>
      <w:pPr>
        <w:numPr>
          <w:ilvl w:val="0"/>
          <w:numId w:val="10"/>
        </w:numPr>
        <w:spacing w:before="0" w:after="0" w:line="264"/>
        <w:jc w:val="both"/>
      </w:pPr>
      <w:r>
        <w:rPr>
          <w:rFonts w:ascii="Times New Roman" w:hAnsi="Times New Roman"/>
          <w:b w:val="false"/>
          <w:i w:val="false"/>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pPr>
        <w:numPr>
          <w:ilvl w:val="0"/>
          <w:numId w:val="10"/>
        </w:numPr>
        <w:spacing w:before="0" w:after="0" w:line="264"/>
        <w:jc w:val="both"/>
      </w:pPr>
      <w:r>
        <w:rPr>
          <w:rFonts w:ascii="Times New Roman" w:hAnsi="Times New Roman"/>
          <w:b w:val="false"/>
          <w:i w:val="false"/>
          <w:color w:val="000000"/>
          <w:sz w:val="28"/>
        </w:rPr>
        <w:t xml:space="preserve">оценивать сложность возникающих игровых задач, предлагать их совместное коллективное решение.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4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11"/>
        </w:numPr>
        <w:spacing w:before="0" w:after="0" w:line="264"/>
        <w:jc w:val="both"/>
      </w:pPr>
      <w:r>
        <w:rPr>
          <w:rFonts w:ascii="Times New Roman" w:hAnsi="Times New Roman"/>
          <w:b w:val="false"/>
          <w:i w:val="false"/>
          <w:color w:val="000000"/>
          <w:sz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pPr>
        <w:numPr>
          <w:ilvl w:val="0"/>
          <w:numId w:val="11"/>
        </w:numPr>
        <w:spacing w:before="0" w:after="0" w:line="264"/>
        <w:jc w:val="both"/>
      </w:pPr>
      <w:r>
        <w:rPr>
          <w:rFonts w:ascii="Times New Roman" w:hAnsi="Times New Roman"/>
          <w:b w:val="false"/>
          <w:i w:val="false"/>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pPr>
        <w:numPr>
          <w:ilvl w:val="0"/>
          <w:numId w:val="11"/>
        </w:numPr>
        <w:spacing w:before="0" w:after="0" w:line="264"/>
        <w:jc w:val="both"/>
      </w:pPr>
      <w:r>
        <w:rPr>
          <w:rFonts w:ascii="Times New Roman" w:hAnsi="Times New Roman"/>
          <w:b w:val="false"/>
          <w:i w:val="false"/>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12"/>
        </w:numPr>
        <w:spacing w:before="0" w:after="0" w:line="264"/>
        <w:jc w:val="both"/>
      </w:pPr>
      <w:r>
        <w:rPr>
          <w:rFonts w:ascii="Times New Roman" w:hAnsi="Times New Roman"/>
          <w:b w:val="false"/>
          <w:i w:val="false"/>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pPr>
        <w:numPr>
          <w:ilvl w:val="0"/>
          <w:numId w:val="12"/>
        </w:numPr>
        <w:spacing w:before="0" w:after="0" w:line="264"/>
        <w:jc w:val="both"/>
      </w:pPr>
      <w:r>
        <w:rPr>
          <w:rFonts w:ascii="Times New Roman" w:hAnsi="Times New Roman"/>
          <w:b w:val="false"/>
          <w:i w:val="false"/>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pPr>
        <w:numPr>
          <w:ilvl w:val="0"/>
          <w:numId w:val="12"/>
        </w:numPr>
        <w:spacing w:before="0" w:after="0" w:line="264"/>
        <w:jc w:val="both"/>
      </w:pPr>
      <w:r>
        <w:rPr>
          <w:rFonts w:ascii="Times New Roman" w:hAnsi="Times New Roman"/>
          <w:b w:val="false"/>
          <w:i w:val="false"/>
          <w:color w:val="000000"/>
          <w:sz w:val="28"/>
        </w:rPr>
        <w:t>оказывать посильную первую помощь во время занятий физической культурой.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13"/>
        </w:numPr>
        <w:spacing w:before="0" w:after="0" w:line="264"/>
        <w:jc w:val="both"/>
      </w:pPr>
      <w:r>
        <w:rPr>
          <w:rFonts w:ascii="Times New Roman" w:hAnsi="Times New Roman"/>
          <w:b w:val="false"/>
          <w:i w:val="false"/>
          <w:color w:val="000000"/>
          <w:sz w:val="28"/>
        </w:rPr>
        <w:t xml:space="preserve">выполнять указания учителя, проявлять активность и самостоятельность при выполнении учебных заданий; </w:t>
      </w:r>
    </w:p>
    <w:p>
      <w:pPr>
        <w:numPr>
          <w:ilvl w:val="0"/>
          <w:numId w:val="13"/>
        </w:numPr>
        <w:spacing w:before="0" w:after="0" w:line="264"/>
        <w:jc w:val="both"/>
      </w:pPr>
      <w:r>
        <w:rPr>
          <w:rFonts w:ascii="Times New Roman" w:hAnsi="Times New Roman"/>
          <w:b w:val="false"/>
          <w:i w:val="false"/>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pPr>
        <w:spacing w:before="0" w:after="0"/>
        <w:ind w:left="120"/>
        <w:jc w:val="left"/>
      </w:pPr>
      <w:bookmarkStart w:name="_Toc137548643" w:id="20"/>
      <w:bookmarkEnd w:id="20"/>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ind w:left="120"/>
        <w:jc w:val="left"/>
      </w:pPr>
      <w:bookmarkStart w:name="_Toc137548644" w:id="21"/>
      <w:bookmarkEnd w:id="21"/>
    </w:p>
    <w:p>
      <w:pPr>
        <w:spacing w:before="0" w:after="0" w:line="264"/>
        <w:ind w:left="120"/>
        <w:jc w:val="both"/>
      </w:pPr>
      <w:r>
        <w:rPr>
          <w:rFonts w:ascii="Times New Roman" w:hAnsi="Times New Roman"/>
          <w:b/>
          <w:i w:val="false"/>
          <w:color w:val="000000"/>
          <w:sz w:val="28"/>
        </w:rPr>
        <w:t>1 КЛАСС</w:t>
      </w:r>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1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4"/>
        </w:numPr>
        <w:spacing w:before="0" w:after="0" w:line="264"/>
        <w:jc w:val="both"/>
      </w:pPr>
      <w:r>
        <w:rPr>
          <w:rFonts w:ascii="Times New Roman" w:hAnsi="Times New Roman"/>
          <w:b w:val="false"/>
          <w:i w:val="false"/>
          <w:color w:val="000000"/>
          <w:sz w:val="28"/>
        </w:rPr>
        <w:t>приводить примеры основных дневных дел и их распределение в индивидуальном режиме дня;</w:t>
      </w:r>
    </w:p>
    <w:p>
      <w:pPr>
        <w:numPr>
          <w:ilvl w:val="0"/>
          <w:numId w:val="14"/>
        </w:numPr>
        <w:spacing w:before="0" w:after="0" w:line="264"/>
        <w:jc w:val="both"/>
      </w:pPr>
      <w:r>
        <w:rPr>
          <w:rFonts w:ascii="Times New Roman" w:hAnsi="Times New Roman"/>
          <w:b w:val="false"/>
          <w:i w:val="false"/>
          <w:color w:val="000000"/>
          <w:sz w:val="28"/>
        </w:rPr>
        <w:t>соблюдать правила поведения на уроках физической культурой, приводить примеры подбора одежды для самостоятельных занятий;</w:t>
      </w:r>
    </w:p>
    <w:p>
      <w:pPr>
        <w:numPr>
          <w:ilvl w:val="0"/>
          <w:numId w:val="14"/>
        </w:numPr>
        <w:spacing w:before="0" w:after="0" w:line="264"/>
        <w:jc w:val="both"/>
      </w:pPr>
      <w:r>
        <w:rPr>
          <w:rFonts w:ascii="Times New Roman" w:hAnsi="Times New Roman"/>
          <w:b w:val="false"/>
          <w:i w:val="false"/>
          <w:color w:val="000000"/>
          <w:sz w:val="28"/>
        </w:rPr>
        <w:t>выполнять упражнения утренней зарядки и физкультминуток;</w:t>
      </w:r>
    </w:p>
    <w:p>
      <w:pPr>
        <w:numPr>
          <w:ilvl w:val="0"/>
          <w:numId w:val="14"/>
        </w:numPr>
        <w:spacing w:before="0" w:after="0" w:line="264"/>
        <w:jc w:val="both"/>
      </w:pPr>
      <w:r>
        <w:rPr>
          <w:rFonts w:ascii="Times New Roman" w:hAnsi="Times New Roman"/>
          <w:b w:val="false"/>
          <w:i w:val="false"/>
          <w:color w:val="000000"/>
          <w:sz w:val="28"/>
        </w:rPr>
        <w:t>анализировать причины нарушения осанки и демонстрировать упражнения по профилактике её нарушения;</w:t>
      </w:r>
    </w:p>
    <w:p>
      <w:pPr>
        <w:numPr>
          <w:ilvl w:val="0"/>
          <w:numId w:val="14"/>
        </w:numPr>
        <w:spacing w:before="0" w:after="0" w:line="264"/>
        <w:jc w:val="both"/>
      </w:pPr>
      <w:r>
        <w:rPr>
          <w:rFonts w:ascii="Times New Roman" w:hAnsi="Times New Roman"/>
          <w:b w:val="false"/>
          <w:i w:val="false"/>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pPr>
        <w:numPr>
          <w:ilvl w:val="0"/>
          <w:numId w:val="14"/>
        </w:numPr>
        <w:spacing w:before="0" w:after="0" w:line="264"/>
        <w:jc w:val="both"/>
      </w:pPr>
      <w:r>
        <w:rPr>
          <w:rFonts w:ascii="Times New Roman" w:hAnsi="Times New Roman"/>
          <w:b w:val="false"/>
          <w:i w:val="false"/>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pPr>
        <w:numPr>
          <w:ilvl w:val="0"/>
          <w:numId w:val="14"/>
        </w:numPr>
        <w:spacing w:before="0" w:after="0" w:line="264"/>
        <w:jc w:val="both"/>
      </w:pPr>
      <w:r>
        <w:rPr>
          <w:rFonts w:ascii="Times New Roman" w:hAnsi="Times New Roman"/>
          <w:b w:val="false"/>
          <w:i w:val="false"/>
          <w:color w:val="000000"/>
          <w:sz w:val="28"/>
        </w:rPr>
        <w:t xml:space="preserve">передвигаться на лыжах ступающим и скользящим шагом (без палок); </w:t>
      </w:r>
    </w:p>
    <w:p>
      <w:pPr>
        <w:numPr>
          <w:ilvl w:val="0"/>
          <w:numId w:val="14"/>
        </w:numPr>
        <w:spacing w:before="0" w:after="0" w:line="264"/>
        <w:jc w:val="both"/>
      </w:pPr>
      <w:r>
        <w:rPr>
          <w:rFonts w:ascii="Times New Roman" w:hAnsi="Times New Roman"/>
          <w:b w:val="false"/>
          <w:i w:val="false"/>
          <w:color w:val="000000"/>
          <w:sz w:val="28"/>
        </w:rPr>
        <w:t xml:space="preserve">играть в подвижные игры с общеразвивающей направленностью. </w:t>
      </w:r>
      <w:bookmarkStart w:name="_Toc103687218" w:id="22"/>
      <w:bookmarkEnd w:id="22"/>
    </w:p>
    <w:p>
      <w:pPr>
        <w:spacing w:before="0" w:after="0"/>
        <w:ind w:left="120"/>
        <w:jc w:val="left"/>
      </w:pPr>
      <w:bookmarkStart w:name="_Toc137548645" w:id="23"/>
      <w:bookmarkEnd w:id="23"/>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val="false"/>
          <w:color w:val="000000"/>
          <w:sz w:val="28"/>
        </w:rPr>
        <w:t xml:space="preserve">К концу обучения во </w:t>
      </w:r>
      <w:r>
        <w:rPr>
          <w:rFonts w:ascii="Times New Roman" w:hAnsi="Times New Roman"/>
          <w:b/>
          <w:i w:val="false"/>
          <w:color w:val="000000"/>
          <w:sz w:val="28"/>
        </w:rPr>
        <w:t>2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5"/>
        </w:numPr>
        <w:spacing w:before="0" w:after="0" w:line="264"/>
        <w:jc w:val="both"/>
      </w:pPr>
      <w:r>
        <w:rPr>
          <w:rFonts w:ascii="Times New Roman" w:hAnsi="Times New Roman"/>
          <w:b w:val="false"/>
          <w:i w:val="false"/>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pPr>
        <w:numPr>
          <w:ilvl w:val="0"/>
          <w:numId w:val="15"/>
        </w:numPr>
        <w:spacing w:before="0" w:after="0" w:line="264"/>
        <w:jc w:val="both"/>
      </w:pPr>
      <w:r>
        <w:rPr>
          <w:rFonts w:ascii="Times New Roman" w:hAnsi="Times New Roman"/>
          <w:b w:val="false"/>
          <w:i w:val="false"/>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pPr>
        <w:numPr>
          <w:ilvl w:val="0"/>
          <w:numId w:val="15"/>
        </w:numPr>
        <w:spacing w:before="0" w:after="0" w:line="264"/>
        <w:jc w:val="both"/>
      </w:pPr>
      <w:r>
        <w:rPr>
          <w:rFonts w:ascii="Times New Roman" w:hAnsi="Times New Roman"/>
          <w:b w:val="false"/>
          <w:i w:val="false"/>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pPr>
        <w:numPr>
          <w:ilvl w:val="0"/>
          <w:numId w:val="15"/>
        </w:numPr>
        <w:spacing w:before="0" w:after="0" w:line="264"/>
        <w:jc w:val="both"/>
      </w:pPr>
      <w:r>
        <w:rPr>
          <w:rFonts w:ascii="Times New Roman" w:hAnsi="Times New Roman"/>
          <w:b w:val="false"/>
          <w:i w:val="false"/>
          <w:color w:val="000000"/>
          <w:sz w:val="28"/>
        </w:rPr>
        <w:t xml:space="preserve">демонстрировать танцевальный хороводный шаг в совместном передвижении; </w:t>
      </w:r>
    </w:p>
    <w:p>
      <w:pPr>
        <w:numPr>
          <w:ilvl w:val="0"/>
          <w:numId w:val="15"/>
        </w:numPr>
        <w:spacing w:before="0" w:after="0" w:line="264"/>
        <w:jc w:val="both"/>
      </w:pPr>
      <w:r>
        <w:rPr>
          <w:rFonts w:ascii="Times New Roman" w:hAnsi="Times New Roman"/>
          <w:b w:val="false"/>
          <w:i w:val="false"/>
          <w:color w:val="000000"/>
          <w:sz w:val="28"/>
        </w:rPr>
        <w:t xml:space="preserve">выполнять прыжки по разметкам на разное расстояние и с разной амплитудой, в высоту с прямого разбега; </w:t>
      </w:r>
    </w:p>
    <w:p>
      <w:pPr>
        <w:numPr>
          <w:ilvl w:val="0"/>
          <w:numId w:val="15"/>
        </w:numPr>
        <w:spacing w:before="0" w:after="0" w:line="264"/>
        <w:jc w:val="both"/>
      </w:pPr>
      <w:r>
        <w:rPr>
          <w:rFonts w:ascii="Times New Roman" w:hAnsi="Times New Roman"/>
          <w:b w:val="false"/>
          <w:i w:val="false"/>
          <w:color w:val="000000"/>
          <w:sz w:val="28"/>
        </w:rPr>
        <w:t xml:space="preserve">передвигаться на лыжах двухшажным переменным ходом, спускаться с пологого склона и тормозить падением; </w:t>
      </w:r>
    </w:p>
    <w:p>
      <w:pPr>
        <w:numPr>
          <w:ilvl w:val="0"/>
          <w:numId w:val="15"/>
        </w:numPr>
        <w:spacing w:before="0" w:after="0" w:line="264"/>
        <w:jc w:val="both"/>
      </w:pPr>
      <w:r>
        <w:rPr>
          <w:rFonts w:ascii="Times New Roman" w:hAnsi="Times New Roman"/>
          <w:b w:val="false"/>
          <w:i w:val="false"/>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pPr>
        <w:numPr>
          <w:ilvl w:val="0"/>
          <w:numId w:val="15"/>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выполнять упражнения на развитие физических качеств. </w:t>
      </w:r>
      <w:bookmarkStart w:name="_Toc103687219" w:id="24"/>
      <w:bookmarkEnd w:id="24"/>
    </w:p>
    <w:p>
      <w:pPr>
        <w:spacing w:before="0" w:after="0"/>
        <w:ind w:left="120"/>
        <w:jc w:val="left"/>
      </w:pPr>
      <w:bookmarkStart w:name="_Toc137548646" w:id="25"/>
      <w:bookmarkEnd w:id="25"/>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3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6"/>
        </w:numPr>
        <w:spacing w:before="0" w:after="0" w:line="264"/>
        <w:jc w:val="both"/>
      </w:pPr>
      <w:r>
        <w:rPr>
          <w:rFonts w:ascii="Times New Roman" w:hAnsi="Times New Roman"/>
          <w:b w:val="false"/>
          <w:i w:val="false"/>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pPr>
        <w:numPr>
          <w:ilvl w:val="0"/>
          <w:numId w:val="16"/>
        </w:numPr>
        <w:spacing w:before="0" w:after="0" w:line="264"/>
        <w:jc w:val="both"/>
      </w:pPr>
      <w:r>
        <w:rPr>
          <w:rFonts w:ascii="Times New Roman" w:hAnsi="Times New Roman"/>
          <w:b w:val="false"/>
          <w:i w:val="false"/>
          <w:color w:val="000000"/>
          <w:sz w:val="28"/>
        </w:rPr>
        <w:t xml:space="preserve">измерять частоту пульса и определять физическую нагрузку по её значениям с помощью таблицы стандартных нагрузок; </w:t>
      </w:r>
    </w:p>
    <w:p>
      <w:pPr>
        <w:numPr>
          <w:ilvl w:val="0"/>
          <w:numId w:val="16"/>
        </w:numPr>
        <w:spacing w:before="0" w:after="0" w:line="264"/>
        <w:jc w:val="both"/>
      </w:pPr>
      <w:r>
        <w:rPr>
          <w:rFonts w:ascii="Times New Roman" w:hAnsi="Times New Roman"/>
          <w:b w:val="false"/>
          <w:i w:val="false"/>
          <w:color w:val="000000"/>
          <w:sz w:val="28"/>
        </w:rPr>
        <w:t>выполнять упражнения дыхательной и зрительной гимнастики, объяснять их связь с предупреждением появления утомления;</w:t>
      </w:r>
    </w:p>
    <w:p>
      <w:pPr>
        <w:numPr>
          <w:ilvl w:val="0"/>
          <w:numId w:val="16"/>
        </w:numPr>
        <w:spacing w:before="0" w:after="0" w:line="264"/>
        <w:jc w:val="both"/>
      </w:pPr>
      <w:r>
        <w:rPr>
          <w:rFonts w:ascii="Times New Roman" w:hAnsi="Times New Roman"/>
          <w:b w:val="false"/>
          <w:i w:val="false"/>
          <w:color w:val="000000"/>
          <w:sz w:val="28"/>
        </w:rPr>
        <w:t>выполнять движение противоходом в колонне по одному, перестраиваться из колонны по одному в колонну по три на месте и в движении;</w:t>
      </w:r>
    </w:p>
    <w:p>
      <w:pPr>
        <w:numPr>
          <w:ilvl w:val="0"/>
          <w:numId w:val="16"/>
        </w:numPr>
        <w:spacing w:before="0" w:after="0" w:line="264"/>
        <w:jc w:val="both"/>
      </w:pPr>
      <w:r>
        <w:rPr>
          <w:rFonts w:ascii="Times New Roman" w:hAnsi="Times New Roman"/>
          <w:b w:val="false"/>
          <w:i w:val="false"/>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pPr>
        <w:numPr>
          <w:ilvl w:val="0"/>
          <w:numId w:val="16"/>
        </w:numPr>
        <w:spacing w:before="0" w:after="0" w:line="264"/>
        <w:jc w:val="both"/>
      </w:pPr>
      <w:r>
        <w:rPr>
          <w:rFonts w:ascii="Times New Roman" w:hAnsi="Times New Roman"/>
          <w:b w:val="false"/>
          <w:i w:val="false"/>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прыжки через скакалку на двух ногах и попеременно на правой и левой ноге;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упражнения ритмической гимнастики, движения танцев галоп и полька; </w:t>
      </w:r>
    </w:p>
    <w:p>
      <w:pPr>
        <w:numPr>
          <w:ilvl w:val="0"/>
          <w:numId w:val="16"/>
        </w:numPr>
        <w:spacing w:before="0" w:after="0" w:line="264"/>
        <w:jc w:val="both"/>
      </w:pPr>
      <w:r>
        <w:rPr>
          <w:rFonts w:ascii="Times New Roman" w:hAnsi="Times New Roman"/>
          <w:b w:val="false"/>
          <w:i w:val="false"/>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pPr>
        <w:numPr>
          <w:ilvl w:val="0"/>
          <w:numId w:val="16"/>
        </w:numPr>
        <w:spacing w:before="0" w:after="0" w:line="264"/>
        <w:jc w:val="both"/>
      </w:pPr>
      <w:r>
        <w:rPr>
          <w:rFonts w:ascii="Times New Roman" w:hAnsi="Times New Roman"/>
          <w:b w:val="false"/>
          <w:i w:val="false"/>
          <w:color w:val="000000"/>
          <w:sz w:val="28"/>
        </w:rPr>
        <w:t xml:space="preserve">передвигаться на лыжах одновременным двухшажным ходом, спускаться с пологого склона в стойке лыжника и тормозить плугом; </w:t>
      </w:r>
    </w:p>
    <w:p>
      <w:pPr>
        <w:numPr>
          <w:ilvl w:val="0"/>
          <w:numId w:val="16"/>
        </w:numPr>
        <w:spacing w:before="0" w:after="0" w:line="264"/>
        <w:jc w:val="both"/>
      </w:pPr>
      <w:r>
        <w:rPr>
          <w:rFonts w:ascii="Times New Roman" w:hAnsi="Times New Roman"/>
          <w:b w:val="false"/>
          <w:i w:val="false"/>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pPr>
        <w:numPr>
          <w:ilvl w:val="0"/>
          <w:numId w:val="16"/>
        </w:numPr>
        <w:spacing w:before="0" w:after="0" w:line="264"/>
        <w:jc w:val="both"/>
      </w:pPr>
      <w:r>
        <w:rPr>
          <w:rFonts w:ascii="Times New Roman" w:hAnsi="Times New Roman"/>
          <w:b w:val="false"/>
          <w:i w:val="false"/>
          <w:color w:val="000000"/>
          <w:sz w:val="28"/>
        </w:rPr>
        <w:t xml:space="preserve">выполнять упражнения на развитие физических качеств, демонстрировать приросты в их показателях. </w:t>
      </w:r>
      <w:bookmarkStart w:name="_Toc103687220" w:id="26"/>
      <w:bookmarkEnd w:id="26"/>
    </w:p>
    <w:p>
      <w:pPr>
        <w:spacing w:before="0" w:after="0"/>
        <w:ind w:left="120"/>
        <w:jc w:val="left"/>
      </w:pPr>
      <w:bookmarkStart w:name="_Toc137548647" w:id="27"/>
      <w:bookmarkEnd w:id="27"/>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7"/>
        </w:numPr>
        <w:spacing w:before="0" w:after="0" w:line="264"/>
        <w:jc w:val="both"/>
      </w:pPr>
      <w:r>
        <w:rPr>
          <w:rFonts w:ascii="Times New Roman" w:hAnsi="Times New Roman"/>
          <w:b w:val="false"/>
          <w:i w:val="false"/>
          <w:color w:val="000000"/>
          <w:sz w:val="28"/>
        </w:rPr>
        <w:t xml:space="preserve">объяснять назначение комплекса ГТО и выявлять его связь с подготовкой к труду и защите Родины; </w:t>
      </w:r>
    </w:p>
    <w:p>
      <w:pPr>
        <w:numPr>
          <w:ilvl w:val="0"/>
          <w:numId w:val="17"/>
        </w:numPr>
        <w:spacing w:before="0" w:after="0" w:line="264"/>
        <w:jc w:val="both"/>
      </w:pPr>
      <w:r>
        <w:rPr>
          <w:rFonts w:ascii="Times New Roman" w:hAnsi="Times New Roman"/>
          <w:b w:val="false"/>
          <w:i w:val="false"/>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pPr>
        <w:numPr>
          <w:ilvl w:val="0"/>
          <w:numId w:val="17"/>
        </w:numPr>
        <w:spacing w:before="0" w:after="0" w:line="264"/>
        <w:jc w:val="both"/>
      </w:pPr>
      <w:r>
        <w:rPr>
          <w:rFonts w:ascii="Times New Roman" w:hAnsi="Times New Roman"/>
          <w:b w:val="false"/>
          <w:i w:val="false"/>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pPr>
        <w:numPr>
          <w:ilvl w:val="0"/>
          <w:numId w:val="17"/>
        </w:numPr>
        <w:spacing w:before="0" w:after="0" w:line="264"/>
        <w:jc w:val="both"/>
      </w:pPr>
      <w:r>
        <w:rPr>
          <w:rFonts w:ascii="Times New Roman" w:hAnsi="Times New Roman"/>
          <w:b w:val="false"/>
          <w:i w:val="false"/>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pPr>
        <w:numPr>
          <w:ilvl w:val="0"/>
          <w:numId w:val="17"/>
        </w:numPr>
        <w:spacing w:before="0" w:after="0" w:line="264"/>
        <w:jc w:val="both"/>
      </w:pPr>
      <w:r>
        <w:rPr>
          <w:rFonts w:ascii="Times New Roman" w:hAnsi="Times New Roman"/>
          <w:b w:val="false"/>
          <w:i w:val="false"/>
          <w:color w:val="000000"/>
          <w:sz w:val="28"/>
        </w:rPr>
        <w:t>проявлять готовность оказать первую помощь в случае необходимости;</w:t>
      </w:r>
    </w:p>
    <w:p>
      <w:pPr>
        <w:numPr>
          <w:ilvl w:val="0"/>
          <w:numId w:val="17"/>
        </w:numPr>
        <w:spacing w:before="0" w:after="0" w:line="264"/>
        <w:jc w:val="both"/>
      </w:pPr>
      <w:r>
        <w:rPr>
          <w:rFonts w:ascii="Times New Roman" w:hAnsi="Times New Roman"/>
          <w:b w:val="false"/>
          <w:i w:val="false"/>
          <w:color w:val="000000"/>
          <w:sz w:val="28"/>
        </w:rPr>
        <w:t xml:space="preserve">демонстрировать акробатические комбинации из 5–7 хорошо освоенных упражнений (с помощью учителя); </w:t>
      </w:r>
    </w:p>
    <w:p>
      <w:pPr>
        <w:numPr>
          <w:ilvl w:val="0"/>
          <w:numId w:val="17"/>
        </w:numPr>
        <w:spacing w:before="0" w:after="0" w:line="264"/>
        <w:jc w:val="both"/>
      </w:pPr>
      <w:r>
        <w:rPr>
          <w:rFonts w:ascii="Times New Roman" w:hAnsi="Times New Roman"/>
          <w:b w:val="false"/>
          <w:i w:val="false"/>
          <w:color w:val="000000"/>
          <w:sz w:val="28"/>
        </w:rPr>
        <w:t>демонстрировать опорный прыжок через гимнастического козла с разбега способом напрыгивания;</w:t>
      </w:r>
    </w:p>
    <w:p>
      <w:pPr>
        <w:numPr>
          <w:ilvl w:val="0"/>
          <w:numId w:val="17"/>
        </w:numPr>
        <w:spacing w:before="0" w:after="0" w:line="264"/>
        <w:jc w:val="both"/>
      </w:pPr>
      <w:r>
        <w:rPr>
          <w:rFonts w:ascii="Times New Roman" w:hAnsi="Times New Roman"/>
          <w:b w:val="false"/>
          <w:i w:val="false"/>
          <w:color w:val="000000"/>
          <w:sz w:val="28"/>
        </w:rPr>
        <w:t xml:space="preserve">демонстрировать движения танца «Летка-енка» в групповом исполнении под музыкальное сопровождение; </w:t>
      </w:r>
    </w:p>
    <w:p>
      <w:pPr>
        <w:numPr>
          <w:ilvl w:val="0"/>
          <w:numId w:val="17"/>
        </w:numPr>
        <w:spacing w:before="0" w:after="0" w:line="264"/>
        <w:jc w:val="both"/>
      </w:pPr>
      <w:r>
        <w:rPr>
          <w:rFonts w:ascii="Times New Roman" w:hAnsi="Times New Roman"/>
          <w:b w:val="false"/>
          <w:i w:val="false"/>
          <w:color w:val="000000"/>
          <w:sz w:val="28"/>
        </w:rPr>
        <w:t xml:space="preserve">выполнять прыжок в высоту с разбега перешагиванием; </w:t>
      </w:r>
    </w:p>
    <w:p>
      <w:pPr>
        <w:numPr>
          <w:ilvl w:val="0"/>
          <w:numId w:val="17"/>
        </w:numPr>
        <w:spacing w:before="0" w:after="0" w:line="264"/>
        <w:jc w:val="both"/>
      </w:pPr>
      <w:r>
        <w:rPr>
          <w:rFonts w:ascii="Times New Roman" w:hAnsi="Times New Roman"/>
          <w:b w:val="false"/>
          <w:i w:val="false"/>
          <w:color w:val="000000"/>
          <w:sz w:val="28"/>
        </w:rPr>
        <w:t xml:space="preserve">выполнять метание малого (теннисного) мяча на дальность; </w:t>
      </w:r>
    </w:p>
    <w:p>
      <w:pPr>
        <w:numPr>
          <w:ilvl w:val="0"/>
          <w:numId w:val="17"/>
        </w:numPr>
        <w:spacing w:before="0" w:after="0" w:line="264"/>
        <w:jc w:val="both"/>
      </w:pPr>
      <w:r>
        <w:rPr>
          <w:rFonts w:ascii="Times New Roman" w:hAnsi="Times New Roman"/>
          <w:b w:val="false"/>
          <w:i w:val="false"/>
          <w:color w:val="000000"/>
          <w:sz w:val="28"/>
        </w:rPr>
        <w:t>демонстрировать проплывание учебной дистанции кролем на груди или кролем на спине (по выбору обучающегося);</w:t>
      </w:r>
    </w:p>
    <w:p>
      <w:pPr>
        <w:numPr>
          <w:ilvl w:val="0"/>
          <w:numId w:val="17"/>
        </w:numPr>
        <w:spacing w:before="0" w:after="0" w:line="264"/>
        <w:jc w:val="both"/>
      </w:pPr>
      <w:r>
        <w:rPr>
          <w:rFonts w:ascii="Times New Roman" w:hAnsi="Times New Roman"/>
          <w:b w:val="false"/>
          <w:i w:val="false"/>
          <w:color w:val="000000"/>
          <w:sz w:val="28"/>
        </w:rPr>
        <w:t>выполнять освоенные технические действия спортивных игр баскетбол, волейбол и футбол в условиях игровой деятельности;</w:t>
      </w:r>
    </w:p>
    <w:p>
      <w:pPr>
        <w:numPr>
          <w:ilvl w:val="0"/>
          <w:numId w:val="17"/>
        </w:numPr>
        <w:spacing w:before="0" w:after="0" w:line="264"/>
        <w:jc w:val="both"/>
      </w:pPr>
      <w:r>
        <w:rPr>
          <w:rFonts w:ascii="Times New Roman" w:hAnsi="Times New Roman"/>
          <w:b w:val="false"/>
          <w:i w:val="false"/>
          <w:color w:val="000000"/>
          <w:sz w:val="28"/>
        </w:rPr>
        <w:t>выполнять упражнения на развитие физических качеств, демонстрировать приросты в их показателях.</w:t>
      </w:r>
    </w:p>
    <w:bookmarkStart w:name="block-12483139" w:id="28"/>
    <w:p>
      <w:pPr>
        <w:sectPr>
          <w:pgSz w:w="11906" w:h="16383" w:orient="portrait"/>
        </w:sectPr>
      </w:pPr>
    </w:p>
    <w:bookmarkEnd w:id="28"/>
    <w:bookmarkEnd w:id="15"/>
    <w:bookmarkStart w:name="block-12483138" w:id="2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6">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9">
              <w:r>
                <w:rPr>
                  <w:rFonts w:ascii="Times New Roman" w:hAnsi="Times New Roman"/>
                  <w:b w:val="false"/>
                  <w:i w:val="false"/>
                  <w:color w:val="0000ff"/>
                  <w:sz w:val="22"/>
                  <w:u w:val="single"/>
                </w:rPr>
                <w:t>https://resh.edu.ru/subjects</w:t>
              </w:r>
            </w:hyperlink>
          </w:p>
        </w:tc>
      </w:tr>
      <w:tr>
        <w:trPr>
          <w:trHeight w:val="15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Утренняя зарядка и физкультминутки в режиме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1">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2">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4">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hyperlink r:id="rId15">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Физическое развитие и его измерение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по укреплению здоровья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Индивидуальные комплексы утренней зарядки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10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16">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физических упражнений, используемых на уроках</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17">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пульса на уроках физической культуры</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18">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19">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20">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21">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118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22">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23">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24">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25">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hyperlink r:id="rId26">
              <w:r>
                <w:rPr>
                  <w:rFonts w:ascii="Times New Roman" w:hAnsi="Times New Roman"/>
                  <w:b w:val="false"/>
                  <w:i w:val="false"/>
                  <w:color w:val="0000ff"/>
                  <w:sz w:val="22"/>
                  <w:u w:val="single"/>
                </w:rPr>
                <w:t>https://resh.edu.ru//subjects/</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Название</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предупреждения травм и оказание первой помощи при их возникновении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2483138" w:id="30"/>
    <w:p>
      <w:pPr>
        <w:sectPr>
          <w:pgSz w:w="16383" w:h="11906" w:orient="landscape"/>
        </w:sectPr>
      </w:pPr>
    </w:p>
    <w:bookmarkEnd w:id="30"/>
    <w:bookmarkEnd w:id="29"/>
    <w:bookmarkStart w:name="block-12483140" w:id="3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558"/>
        <w:gridCol w:w="2560"/>
        <w:gridCol w:w="1218"/>
        <w:gridCol w:w="2220"/>
        <w:gridCol w:w="2360"/>
        <w:gridCol w:w="1817"/>
        <w:gridCol w:w="2861"/>
      </w:tblGrid>
      <w:tr>
        <w:trPr>
          <w:trHeight w:val="300" w:hRule="atLeast"/>
          <w:trHeight w:val="144" w:hRule="atLeast"/>
        </w:trPr>
        <w:tc>
          <w:tcPr>
            <w:tcW w:w="3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физическая культура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2002" w:type="dxa"/>
            <w:tcBorders/>
            <w:tcMar>
              <w:top w:w="50" w:type="dxa"/>
              <w:left w:w="100" w:type="dxa"/>
            </w:tcMar>
            <w:vAlign w:val="center"/>
          </w:tcPr>
          <w:p>
            <w:pPr>
              <w:spacing w:before="0" w:after="0"/>
              <w:ind w:left="135"/>
              <w:jc w:val="left"/>
            </w:pPr>
            <w:hyperlink r:id="rId27">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физические упражнения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2002" w:type="dxa"/>
            <w:tcBorders/>
            <w:tcMar>
              <w:top w:w="50" w:type="dxa"/>
              <w:left w:w="100" w:type="dxa"/>
            </w:tcMar>
            <w:vAlign w:val="center"/>
          </w:tcPr>
          <w:p>
            <w:pPr>
              <w:spacing w:before="0" w:after="0"/>
              <w:ind w:left="135"/>
              <w:jc w:val="left"/>
            </w:pPr>
            <w:hyperlink r:id="rId28">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и правила его составления и соблюдения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2002" w:type="dxa"/>
            <w:tcBorders/>
            <w:tcMar>
              <w:top w:w="50" w:type="dxa"/>
              <w:left w:w="100" w:type="dxa"/>
            </w:tcMar>
            <w:vAlign w:val="center"/>
          </w:tcPr>
          <w:p>
            <w:pPr>
              <w:spacing w:before="0" w:after="0"/>
              <w:ind w:left="135"/>
              <w:jc w:val="left"/>
            </w:pPr>
            <w:hyperlink r:id="rId29">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Личная гигиена и гигиенические процедуры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2002" w:type="dxa"/>
            <w:tcBorders/>
            <w:tcMar>
              <w:top w:w="50" w:type="dxa"/>
              <w:left w:w="100" w:type="dxa"/>
            </w:tcMar>
            <w:vAlign w:val="center"/>
          </w:tcPr>
          <w:p>
            <w:pPr>
              <w:spacing w:before="0" w:after="0"/>
              <w:ind w:left="135"/>
              <w:jc w:val="left"/>
            </w:pPr>
            <w:hyperlink r:id="rId30">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человека. Упражнения для осанки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2002" w:type="dxa"/>
            <w:tcBorders/>
            <w:tcMar>
              <w:top w:w="50" w:type="dxa"/>
              <w:left w:w="100" w:type="dxa"/>
            </w:tcMar>
            <w:vAlign w:val="center"/>
          </w:tcPr>
          <w:p>
            <w:pPr>
              <w:spacing w:before="0" w:after="0"/>
              <w:ind w:left="135"/>
              <w:jc w:val="left"/>
            </w:pPr>
            <w:hyperlink r:id="rId31">
              <w:r>
                <w:rPr>
                  <w:rFonts w:ascii="Times New Roman" w:hAnsi="Times New Roman"/>
                  <w:b w:val="false"/>
                  <w:i w:val="false"/>
                  <w:color w:val="0000ff"/>
                  <w:sz w:val="22"/>
                  <w:u w:val="single"/>
                </w:rPr>
                <w:t>https://resh.edu.ru///subjects</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Комплексы утренней зарядки и физкультминуток в режиме дня школьника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2002" w:type="dxa"/>
            <w:tcBorders/>
            <w:tcMar>
              <w:top w:w="50" w:type="dxa"/>
              <w:left w:w="100" w:type="dxa"/>
            </w:tcMar>
            <w:vAlign w:val="center"/>
          </w:tcPr>
          <w:p>
            <w:pPr>
              <w:spacing w:before="0" w:after="0"/>
              <w:ind w:left="135"/>
              <w:jc w:val="left"/>
            </w:pPr>
            <w:hyperlink r:id="rId32">
              <w:r>
                <w:rPr>
                  <w:rFonts w:ascii="Times New Roman" w:hAnsi="Times New Roman"/>
                  <w:b w:val="false"/>
                  <w:i w:val="false"/>
                  <w:color w:val="0000ff"/>
                  <w:sz w:val="22"/>
                  <w:u w:val="single"/>
                </w:rPr>
                <w:t>https://resh.edu.ru///subjects</w:t>
              </w:r>
            </w:hyperlink>
          </w:p>
        </w:tc>
      </w:tr>
      <w:tr>
        <w:trPr>
          <w:trHeight w:val="147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уроках физической культуры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2002" w:type="dxa"/>
            <w:tcBorders/>
            <w:tcMar>
              <w:top w:w="50" w:type="dxa"/>
              <w:left w:w="100" w:type="dxa"/>
            </w:tcMar>
            <w:vAlign w:val="center"/>
          </w:tcPr>
          <w:p>
            <w:pPr>
              <w:spacing w:before="0" w:after="0"/>
              <w:ind w:left="135"/>
              <w:jc w:val="left"/>
            </w:pPr>
            <w:hyperlink r:id="rId33">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гимнастики и спортивной гимнастики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2002"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Исходные положения в физических упражнениях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2002" w:type="dxa"/>
            <w:tcBorders/>
            <w:tcMar>
              <w:top w:w="50" w:type="dxa"/>
              <w:left w:w="100" w:type="dxa"/>
            </w:tcMar>
            <w:vAlign w:val="center"/>
          </w:tcPr>
          <w:p>
            <w:pPr>
              <w:spacing w:before="0" w:after="0"/>
              <w:ind w:left="135"/>
              <w:jc w:val="left"/>
            </w:pPr>
            <w:hyperlink r:id="rId35">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Учимся гимнастическим упражнениям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2002" w:type="dxa"/>
            <w:tcBorders/>
            <w:tcMar>
              <w:top w:w="50" w:type="dxa"/>
              <w:left w:w="100" w:type="dxa"/>
            </w:tcMar>
            <w:vAlign w:val="center"/>
          </w:tcPr>
          <w:p>
            <w:pPr>
              <w:spacing w:before="0" w:after="0"/>
              <w:ind w:left="135"/>
              <w:jc w:val="left"/>
            </w:pPr>
            <w:hyperlink r:id="rId36">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Стилизованные способы передвижения ходьбой и бегом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2002"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упражнения, основные техники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2002" w:type="dxa"/>
            <w:tcBorders/>
            <w:tcMar>
              <w:top w:w="50" w:type="dxa"/>
              <w:left w:w="100" w:type="dxa"/>
            </w:tcMar>
            <w:vAlign w:val="center"/>
          </w:tcPr>
          <w:p>
            <w:pPr>
              <w:spacing w:before="0" w:after="0"/>
              <w:ind w:left="135"/>
              <w:jc w:val="left"/>
            </w:pPr>
            <w:hyperlink r:id="rId38">
              <w:r>
                <w:rPr>
                  <w:rFonts w:ascii="Times New Roman" w:hAnsi="Times New Roman"/>
                  <w:b w:val="false"/>
                  <w:i w:val="false"/>
                  <w:color w:val="0000ff"/>
                  <w:sz w:val="22"/>
                  <w:u w:val="single"/>
                </w:rPr>
                <w:t>https://resh.edu.ru///subjects</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организующие команды на уроках физической культуры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2002" w:type="dxa"/>
            <w:tcBorders/>
            <w:tcMar>
              <w:top w:w="50" w:type="dxa"/>
              <w:left w:w="100" w:type="dxa"/>
            </w:tcMar>
            <w:vAlign w:val="center"/>
          </w:tcPr>
          <w:p>
            <w:pPr>
              <w:spacing w:before="0" w:after="0"/>
              <w:ind w:left="135"/>
              <w:jc w:val="left"/>
            </w:pPr>
            <w:hyperlink r:id="rId39">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построения и повороты стоя на месте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2002"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Стилизованные передвижения (гимнастический шаг, бег)</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2002" w:type="dxa"/>
            <w:tcBorders/>
            <w:tcMar>
              <w:top w:w="50" w:type="dxa"/>
              <w:left w:w="100" w:type="dxa"/>
            </w:tcMar>
            <w:vAlign w:val="center"/>
          </w:tcPr>
          <w:p>
            <w:pPr>
              <w:spacing w:before="0" w:after="0"/>
              <w:ind w:left="135"/>
              <w:jc w:val="left"/>
            </w:pPr>
            <w:hyperlink r:id="rId41">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с мячом и скакалкой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2002" w:type="dxa"/>
            <w:tcBorders/>
            <w:tcMar>
              <w:top w:w="50" w:type="dxa"/>
              <w:left w:w="100" w:type="dxa"/>
            </w:tcMar>
            <w:vAlign w:val="center"/>
          </w:tcPr>
          <w:p>
            <w:pPr>
              <w:spacing w:before="0" w:after="0"/>
              <w:ind w:left="135"/>
              <w:jc w:val="left"/>
            </w:pPr>
            <w:hyperlink r:id="rId42">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в прыжках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2002"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туловища из положения лежа на спине и животе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2002" w:type="dxa"/>
            <w:tcBorders/>
            <w:tcMar>
              <w:top w:w="50" w:type="dxa"/>
              <w:left w:w="100" w:type="dxa"/>
            </w:tcMar>
            <w:vAlign w:val="center"/>
          </w:tcPr>
          <w:p>
            <w:pPr>
              <w:spacing w:before="0" w:after="0"/>
              <w:ind w:left="135"/>
              <w:jc w:val="left"/>
            </w:pPr>
            <w:hyperlink r:id="rId44">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ног из положения лежа на животе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2002"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https://resh.edu.ru///subjects</w:t>
              </w:r>
            </w:hyperlink>
          </w:p>
        </w:tc>
      </w:tr>
      <w:tr>
        <w:trPr>
          <w:trHeight w:val="148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Сгибание рук в положении упор лежа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2002"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прыжков в группировке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2002" w:type="dxa"/>
            <w:tcBorders/>
            <w:tcMar>
              <w:top w:w="50" w:type="dxa"/>
              <w:left w:w="100" w:type="dxa"/>
            </w:tcMar>
            <w:vAlign w:val="center"/>
          </w:tcPr>
          <w:p>
            <w:pPr>
              <w:spacing w:before="0" w:after="0"/>
              <w:ind w:left="135"/>
              <w:jc w:val="left"/>
            </w:pPr>
            <w:hyperlink r:id="rId47">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упоре на руках, толчком двумя ногами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2002"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с лыжами в руках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2002"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на лыжах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2002" w:type="dxa"/>
            <w:tcBorders/>
            <w:tcMar>
              <w:top w:w="50" w:type="dxa"/>
              <w:left w:w="100" w:type="dxa"/>
            </w:tcMar>
            <w:vAlign w:val="center"/>
          </w:tcPr>
          <w:p>
            <w:pPr>
              <w:spacing w:before="0" w:after="0"/>
              <w:ind w:left="135"/>
              <w:jc w:val="left"/>
            </w:pPr>
            <w:hyperlink r:id="rId50">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на лыжах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2002" w:type="dxa"/>
            <w:tcBorders/>
            <w:tcMar>
              <w:top w:w="50" w:type="dxa"/>
              <w:left w:w="100" w:type="dxa"/>
            </w:tcMar>
            <w:vAlign w:val="center"/>
          </w:tcPr>
          <w:p>
            <w:pPr>
              <w:spacing w:before="0" w:after="0"/>
              <w:ind w:left="135"/>
              <w:jc w:val="left"/>
            </w:pPr>
            <w:hyperlink r:id="rId51">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2002"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2002" w:type="dxa"/>
            <w:tcBorders/>
            <w:tcMar>
              <w:top w:w="50" w:type="dxa"/>
              <w:left w:w="100" w:type="dxa"/>
            </w:tcMar>
            <w:vAlign w:val="center"/>
          </w:tcPr>
          <w:p>
            <w:pPr>
              <w:spacing w:before="0" w:after="0"/>
              <w:ind w:left="135"/>
              <w:jc w:val="left"/>
            </w:pPr>
            <w:hyperlink r:id="rId53">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ступающего шага во время передвижения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2002" w:type="dxa"/>
            <w:tcBorders/>
            <w:tcMar>
              <w:top w:w="50" w:type="dxa"/>
              <w:left w:w="100" w:type="dxa"/>
            </w:tcMar>
            <w:vAlign w:val="center"/>
          </w:tcPr>
          <w:p>
            <w:pPr>
              <w:spacing w:before="0" w:after="0"/>
              <w:ind w:left="135"/>
              <w:jc w:val="left"/>
            </w:pPr>
            <w:hyperlink r:id="rId54">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ступающего шага во время передвижения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2002" w:type="dxa"/>
            <w:tcBorders/>
            <w:tcMar>
              <w:top w:w="50" w:type="dxa"/>
              <w:left w:w="100" w:type="dxa"/>
            </w:tcMar>
            <w:vAlign w:val="center"/>
          </w:tcPr>
          <w:p>
            <w:pPr>
              <w:spacing w:before="0" w:after="0"/>
              <w:ind w:left="135"/>
              <w:jc w:val="left"/>
            </w:pPr>
            <w:hyperlink r:id="rId55">
              <w:r>
                <w:rPr>
                  <w:rFonts w:ascii="Times New Roman" w:hAnsi="Times New Roman"/>
                  <w:b w:val="false"/>
                  <w:i w:val="false"/>
                  <w:color w:val="0000ff"/>
                  <w:sz w:val="22"/>
                  <w:u w:val="single"/>
                </w:rPr>
                <w:t>https://resh.edu.ru///subjects</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 скользящим шагом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2002" w:type="dxa"/>
            <w:tcBorders/>
            <w:tcMar>
              <w:top w:w="50" w:type="dxa"/>
              <w:left w:w="100" w:type="dxa"/>
            </w:tcMar>
            <w:vAlign w:val="center"/>
          </w:tcPr>
          <w:p>
            <w:pPr>
              <w:spacing w:before="0" w:after="0"/>
              <w:ind w:left="135"/>
              <w:jc w:val="left"/>
            </w:pPr>
            <w:hyperlink r:id="rId56">
              <w:r>
                <w:rPr>
                  <w:rFonts w:ascii="Times New Roman" w:hAnsi="Times New Roman"/>
                  <w:b w:val="false"/>
                  <w:i w:val="false"/>
                  <w:color w:val="0000ff"/>
                  <w:sz w:val="22"/>
                  <w:u w:val="single"/>
                </w:rPr>
                <w:t>https://resh.edu.ru///subjects</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 скользящим шагом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2002" w:type="dxa"/>
            <w:tcBorders/>
            <w:tcMar>
              <w:top w:w="50" w:type="dxa"/>
              <w:left w:w="100" w:type="dxa"/>
            </w:tcMar>
            <w:vAlign w:val="center"/>
          </w:tcPr>
          <w:p>
            <w:pPr>
              <w:spacing w:before="0" w:after="0"/>
              <w:ind w:left="135"/>
              <w:jc w:val="left"/>
            </w:pPr>
            <w:hyperlink r:id="rId57">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Чем отличается ходьба от бега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2002" w:type="dxa"/>
            <w:tcBorders/>
            <w:tcMar>
              <w:top w:w="50" w:type="dxa"/>
              <w:left w:w="100" w:type="dxa"/>
            </w:tcMar>
            <w:vAlign w:val="center"/>
          </w:tcPr>
          <w:p>
            <w:pPr>
              <w:spacing w:before="0" w:after="0"/>
              <w:ind w:left="135"/>
              <w:jc w:val="left"/>
            </w:pPr>
            <w:hyperlink r:id="rId58">
              <w:r>
                <w:rPr>
                  <w:rFonts w:ascii="Times New Roman" w:hAnsi="Times New Roman"/>
                  <w:b w:val="false"/>
                  <w:i w:val="false"/>
                  <w:color w:val="0000ff"/>
                  <w:sz w:val="22"/>
                  <w:u w:val="single"/>
                </w:rPr>
                <w:t>https://resh.edu.ru///subjects</w:t>
              </w:r>
            </w:hyperlink>
          </w:p>
        </w:tc>
      </w:tr>
      <w:tr>
        <w:trPr>
          <w:trHeight w:val="20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равномерной скоростью</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2002" w:type="dxa"/>
            <w:tcBorders/>
            <w:tcMar>
              <w:top w:w="50" w:type="dxa"/>
              <w:left w:w="100" w:type="dxa"/>
            </w:tcMar>
            <w:vAlign w:val="center"/>
          </w:tcPr>
          <w:p>
            <w:pPr>
              <w:spacing w:before="0" w:after="0"/>
              <w:ind w:left="135"/>
              <w:jc w:val="left"/>
            </w:pPr>
            <w:hyperlink r:id="rId59">
              <w:r>
                <w:rPr>
                  <w:rFonts w:ascii="Times New Roman" w:hAnsi="Times New Roman"/>
                  <w:b w:val="false"/>
                  <w:i w:val="false"/>
                  <w:color w:val="0000ff"/>
                  <w:sz w:val="22"/>
                  <w:u w:val="single"/>
                </w:rPr>
                <w:t>https://resh.edu.ru///subjects</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невысокой скоростью</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2002" w:type="dxa"/>
            <w:tcBorders/>
            <w:tcMar>
              <w:top w:w="50" w:type="dxa"/>
              <w:left w:w="100" w:type="dxa"/>
            </w:tcMar>
            <w:vAlign w:val="center"/>
          </w:tcPr>
          <w:p>
            <w:pPr>
              <w:spacing w:before="0" w:after="0"/>
              <w:ind w:left="135"/>
              <w:jc w:val="left"/>
            </w:pPr>
            <w:hyperlink r:id="rId60">
              <w:r>
                <w:rPr>
                  <w:rFonts w:ascii="Times New Roman" w:hAnsi="Times New Roman"/>
                  <w:b w:val="false"/>
                  <w:i w:val="false"/>
                  <w:color w:val="0000ff"/>
                  <w:sz w:val="22"/>
                  <w:u w:val="single"/>
                </w:rPr>
                <w:t>https://resh.edu.ru///subjects</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невысокой скоростью</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2002" w:type="dxa"/>
            <w:tcBorders/>
            <w:tcMar>
              <w:top w:w="50" w:type="dxa"/>
              <w:left w:w="100" w:type="dxa"/>
            </w:tcMar>
            <w:vAlign w:val="center"/>
          </w:tcPr>
          <w:p>
            <w:pPr>
              <w:spacing w:before="0" w:after="0"/>
              <w:ind w:left="135"/>
              <w:jc w:val="left"/>
            </w:pPr>
            <w:hyperlink r:id="rId61">
              <w:r>
                <w:rPr>
                  <w:rFonts w:ascii="Times New Roman" w:hAnsi="Times New Roman"/>
                  <w:b w:val="false"/>
                  <w:i w:val="false"/>
                  <w:color w:val="0000ff"/>
                  <w:sz w:val="22"/>
                  <w:u w:val="single"/>
                </w:rPr>
                <w:t>https://resh.edu.ru///subjects</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разной скоростью передвижения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2002" w:type="dxa"/>
            <w:tcBorders/>
            <w:tcMar>
              <w:top w:w="50" w:type="dxa"/>
              <w:left w:w="100" w:type="dxa"/>
            </w:tcMar>
            <w:vAlign w:val="center"/>
          </w:tcPr>
          <w:p>
            <w:pPr>
              <w:spacing w:before="0" w:after="0"/>
              <w:ind w:left="135"/>
              <w:jc w:val="left"/>
            </w:pPr>
            <w:hyperlink r:id="rId62">
              <w:r>
                <w:rPr>
                  <w:rFonts w:ascii="Times New Roman" w:hAnsi="Times New Roman"/>
                  <w:b w:val="false"/>
                  <w:i w:val="false"/>
                  <w:color w:val="0000ff"/>
                  <w:sz w:val="22"/>
                  <w:u w:val="single"/>
                </w:rPr>
                <w:t>https://resh.edu.ru///subjects</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разной скоростью передвижения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2002" w:type="dxa"/>
            <w:tcBorders/>
            <w:tcMar>
              <w:top w:w="50" w:type="dxa"/>
              <w:left w:w="100" w:type="dxa"/>
            </w:tcMar>
            <w:vAlign w:val="center"/>
          </w:tcPr>
          <w:p>
            <w:pPr>
              <w:spacing w:before="0" w:after="0"/>
              <w:ind w:left="135"/>
              <w:jc w:val="left"/>
            </w:pPr>
            <w:hyperlink r:id="rId63">
              <w:r>
                <w:rPr>
                  <w:rFonts w:ascii="Times New Roman" w:hAnsi="Times New Roman"/>
                  <w:b w:val="false"/>
                  <w:i w:val="false"/>
                  <w:color w:val="0000ff"/>
                  <w:sz w:val="22"/>
                  <w:u w:val="single"/>
                </w:rPr>
                <w:t>https://resh.edu.ru///subjects</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в чередовании с равномерной ходьбой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2002" w:type="dxa"/>
            <w:tcBorders/>
            <w:tcMar>
              <w:top w:w="50" w:type="dxa"/>
              <w:left w:w="100" w:type="dxa"/>
            </w:tcMar>
            <w:vAlign w:val="center"/>
          </w:tcPr>
          <w:p>
            <w:pPr>
              <w:spacing w:before="0" w:after="0"/>
              <w:ind w:left="135"/>
              <w:jc w:val="left"/>
            </w:pPr>
            <w:hyperlink r:id="rId64">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прыжка в длину с места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2002" w:type="dxa"/>
            <w:tcBorders/>
            <w:tcMar>
              <w:top w:w="50" w:type="dxa"/>
              <w:left w:w="100" w:type="dxa"/>
            </w:tcMar>
            <w:vAlign w:val="center"/>
          </w:tcPr>
          <w:p>
            <w:pPr>
              <w:spacing w:before="0" w:after="0"/>
              <w:ind w:left="135"/>
              <w:jc w:val="left"/>
            </w:pPr>
            <w:hyperlink r:id="rId65">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одновременного отталкивания двумя ногами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2002" w:type="dxa"/>
            <w:tcBorders/>
            <w:tcMar>
              <w:top w:w="50" w:type="dxa"/>
              <w:left w:w="100" w:type="dxa"/>
            </w:tcMar>
            <w:vAlign w:val="center"/>
          </w:tcPr>
          <w:p>
            <w:pPr>
              <w:spacing w:before="0" w:after="0"/>
              <w:ind w:left="135"/>
              <w:jc w:val="left"/>
            </w:pPr>
            <w:hyperlink r:id="rId66">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Приземление после спрыгивания с горки матов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2002" w:type="dxa"/>
            <w:tcBorders/>
            <w:tcMar>
              <w:top w:w="50" w:type="dxa"/>
              <w:left w:w="100" w:type="dxa"/>
            </w:tcMar>
            <w:vAlign w:val="center"/>
          </w:tcPr>
          <w:p>
            <w:pPr>
              <w:spacing w:before="0" w:after="0"/>
              <w:ind w:left="135"/>
              <w:jc w:val="left"/>
            </w:pPr>
            <w:hyperlink r:id="rId67">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прыжку в длину с места в полной координации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2002" w:type="dxa"/>
            <w:tcBorders/>
            <w:tcMar>
              <w:top w:w="50" w:type="dxa"/>
              <w:left w:w="100" w:type="dxa"/>
            </w:tcMar>
            <w:vAlign w:val="center"/>
          </w:tcPr>
          <w:p>
            <w:pPr>
              <w:spacing w:before="0" w:after="0"/>
              <w:ind w:left="135"/>
              <w:jc w:val="left"/>
            </w:pPr>
            <w:hyperlink r:id="rId68">
              <w:r>
                <w:rPr>
                  <w:rFonts w:ascii="Times New Roman" w:hAnsi="Times New Roman"/>
                  <w:b w:val="false"/>
                  <w:i w:val="false"/>
                  <w:color w:val="0000ff"/>
                  <w:sz w:val="22"/>
                  <w:u w:val="single"/>
                </w:rPr>
                <w:t>https://resh.edu.ru///subjects</w:t>
              </w:r>
            </w:hyperlink>
          </w:p>
        </w:tc>
      </w:tr>
      <w:tr>
        <w:trPr>
          <w:trHeight w:val="16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техники выполнения прыжка в длину и в высоту с прямого разбега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2002" w:type="dxa"/>
            <w:tcBorders/>
            <w:tcMar>
              <w:top w:w="50" w:type="dxa"/>
              <w:left w:w="100" w:type="dxa"/>
            </w:tcMar>
            <w:vAlign w:val="center"/>
          </w:tcPr>
          <w:p>
            <w:pPr>
              <w:spacing w:before="0" w:after="0"/>
              <w:ind w:left="135"/>
              <w:jc w:val="left"/>
            </w:pPr>
            <w:hyperlink r:id="rId69">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фазы приземления из прыжка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2002" w:type="dxa"/>
            <w:tcBorders/>
            <w:tcMar>
              <w:top w:w="50" w:type="dxa"/>
              <w:left w:w="100" w:type="dxa"/>
            </w:tcMar>
            <w:vAlign w:val="center"/>
          </w:tcPr>
          <w:p>
            <w:pPr>
              <w:spacing w:before="0" w:after="0"/>
              <w:ind w:left="135"/>
              <w:jc w:val="left"/>
            </w:pPr>
            <w:hyperlink r:id="rId70">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фазы разбега и отталкивания в прыжке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2002" w:type="dxa"/>
            <w:tcBorders/>
            <w:tcMar>
              <w:top w:w="50" w:type="dxa"/>
              <w:left w:w="100" w:type="dxa"/>
            </w:tcMar>
            <w:vAlign w:val="center"/>
          </w:tcPr>
          <w:p>
            <w:pPr>
              <w:spacing w:before="0" w:after="0"/>
              <w:ind w:left="135"/>
              <w:jc w:val="left"/>
            </w:pPr>
            <w:hyperlink r:id="rId71">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Считалки для подвижных игр</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2002" w:type="dxa"/>
            <w:tcBorders/>
            <w:tcMar>
              <w:top w:w="50" w:type="dxa"/>
              <w:left w:w="100" w:type="dxa"/>
            </w:tcMar>
            <w:vAlign w:val="center"/>
          </w:tcPr>
          <w:p>
            <w:pPr>
              <w:spacing w:before="0" w:after="0"/>
              <w:ind w:left="135"/>
              <w:jc w:val="left"/>
            </w:pPr>
            <w:hyperlink r:id="rId72">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игровых действий и правил подвижных игр</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2002" w:type="dxa"/>
            <w:tcBorders/>
            <w:tcMar>
              <w:top w:w="50" w:type="dxa"/>
              <w:left w:w="100" w:type="dxa"/>
            </w:tcMar>
            <w:vAlign w:val="center"/>
          </w:tcPr>
          <w:p>
            <w:pPr>
              <w:spacing w:before="0" w:after="0"/>
              <w:ind w:left="135"/>
              <w:jc w:val="left"/>
            </w:pPr>
            <w:hyperlink r:id="rId73">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способам организации игровых площадок</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2002" w:type="dxa"/>
            <w:tcBorders/>
            <w:tcMar>
              <w:top w:w="50" w:type="dxa"/>
              <w:left w:w="100" w:type="dxa"/>
            </w:tcMar>
            <w:vAlign w:val="center"/>
          </w:tcPr>
          <w:p>
            <w:pPr>
              <w:spacing w:before="0" w:after="0"/>
              <w:ind w:left="135"/>
              <w:jc w:val="left"/>
            </w:pPr>
            <w:hyperlink r:id="rId74">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организация и проведение подвижных игр</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2002" w:type="dxa"/>
            <w:tcBorders/>
            <w:tcMar>
              <w:top w:w="50" w:type="dxa"/>
              <w:left w:w="100" w:type="dxa"/>
            </w:tcMar>
            <w:vAlign w:val="center"/>
          </w:tcPr>
          <w:p>
            <w:pPr>
              <w:spacing w:before="0" w:after="0"/>
              <w:ind w:left="135"/>
              <w:jc w:val="left"/>
            </w:pPr>
            <w:hyperlink r:id="rId75">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«Охотники и утки»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2002" w:type="dxa"/>
            <w:tcBorders/>
            <w:tcMar>
              <w:top w:w="50" w:type="dxa"/>
              <w:left w:w="100" w:type="dxa"/>
            </w:tcMar>
            <w:vAlign w:val="center"/>
          </w:tcPr>
          <w:p>
            <w:pPr>
              <w:spacing w:before="0" w:after="0"/>
              <w:ind w:left="135"/>
              <w:jc w:val="left"/>
            </w:pPr>
            <w:hyperlink r:id="rId76">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попади в болото»</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2002" w:type="dxa"/>
            <w:tcBorders/>
            <w:tcMar>
              <w:top w:w="50" w:type="dxa"/>
              <w:left w:w="100" w:type="dxa"/>
            </w:tcMar>
            <w:vAlign w:val="center"/>
          </w:tcPr>
          <w:p>
            <w:pPr>
              <w:spacing w:before="0" w:after="0"/>
              <w:ind w:left="135"/>
              <w:jc w:val="left"/>
            </w:pPr>
            <w:hyperlink r:id="rId77">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оступись»</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2002" w:type="dxa"/>
            <w:tcBorders/>
            <w:tcMar>
              <w:top w:w="50" w:type="dxa"/>
              <w:left w:w="100" w:type="dxa"/>
            </w:tcMar>
            <w:vAlign w:val="center"/>
          </w:tcPr>
          <w:p>
            <w:pPr>
              <w:spacing w:before="0" w:after="0"/>
              <w:ind w:left="135"/>
              <w:jc w:val="left"/>
            </w:pPr>
            <w:hyperlink r:id="rId78">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«Кто больше соберет яблок»</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2002" w:type="dxa"/>
            <w:tcBorders/>
            <w:tcMar>
              <w:top w:w="50" w:type="dxa"/>
              <w:left w:w="100" w:type="dxa"/>
            </w:tcMar>
            <w:vAlign w:val="center"/>
          </w:tcPr>
          <w:p>
            <w:pPr>
              <w:spacing w:before="0" w:after="0"/>
              <w:ind w:left="135"/>
              <w:jc w:val="left"/>
            </w:pPr>
            <w:hyperlink r:id="rId79">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«Брось-поймай»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2002" w:type="dxa"/>
            <w:tcBorders/>
            <w:tcMar>
              <w:top w:w="50" w:type="dxa"/>
              <w:left w:w="100" w:type="dxa"/>
            </w:tcMar>
            <w:vAlign w:val="center"/>
          </w:tcPr>
          <w:p>
            <w:pPr>
              <w:spacing w:before="0" w:after="0"/>
              <w:ind w:left="135"/>
              <w:jc w:val="left"/>
            </w:pPr>
            <w:hyperlink r:id="rId80">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«Пингвины с мячом»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2002" w:type="dxa"/>
            <w:tcBorders/>
            <w:tcMar>
              <w:top w:w="50" w:type="dxa"/>
              <w:left w:w="100" w:type="dxa"/>
            </w:tcMar>
            <w:vAlign w:val="center"/>
          </w:tcPr>
          <w:p>
            <w:pPr>
              <w:spacing w:before="0" w:after="0"/>
              <w:ind w:left="135"/>
              <w:jc w:val="left"/>
            </w:pPr>
            <w:hyperlink r:id="rId81">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 Пингвины с мячом"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2002" w:type="dxa"/>
            <w:tcBorders/>
            <w:tcMar>
              <w:top w:w="50" w:type="dxa"/>
              <w:left w:w="100" w:type="dxa"/>
            </w:tcMar>
            <w:vAlign w:val="center"/>
          </w:tcPr>
          <w:p>
            <w:pPr>
              <w:spacing w:before="0" w:after="0"/>
              <w:ind w:left="135"/>
              <w:jc w:val="left"/>
            </w:pPr>
            <w:hyperlink r:id="rId82">
              <w:r>
                <w:rPr>
                  <w:rFonts w:ascii="Times New Roman" w:hAnsi="Times New Roman"/>
                  <w:b w:val="false"/>
                  <w:i w:val="false"/>
                  <w:color w:val="0000ff"/>
                  <w:sz w:val="22"/>
                  <w:u w:val="single"/>
                </w:rPr>
                <w:t>https://resh.edu.ru///subjects</w:t>
              </w:r>
            </w:hyperlink>
          </w:p>
        </w:tc>
      </w:tr>
      <w:tr>
        <w:trPr>
          <w:trHeight w:val="19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ТБ на уроках, особенности проведения испытаний (тестов) ВФСК ГТО</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2002" w:type="dxa"/>
            <w:tcBorders/>
            <w:tcMar>
              <w:top w:w="50" w:type="dxa"/>
              <w:left w:w="100" w:type="dxa"/>
            </w:tcMar>
            <w:vAlign w:val="center"/>
          </w:tcPr>
          <w:p>
            <w:pPr>
              <w:spacing w:before="0" w:after="0"/>
              <w:ind w:left="135"/>
              <w:jc w:val="left"/>
            </w:pPr>
            <w:hyperlink r:id="rId83">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ТБ на уроках ВФСК ГТО</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2002" w:type="dxa"/>
            <w:tcBorders/>
            <w:tcMar>
              <w:top w:w="50" w:type="dxa"/>
              <w:left w:w="100" w:type="dxa"/>
            </w:tcMar>
            <w:vAlign w:val="center"/>
          </w:tcPr>
          <w:p>
            <w:pPr>
              <w:spacing w:before="0" w:after="0"/>
              <w:ind w:left="135"/>
              <w:jc w:val="left"/>
            </w:pPr>
            <w:hyperlink r:id="rId84">
              <w:r>
                <w:rPr>
                  <w:rFonts w:ascii="Times New Roman" w:hAnsi="Times New Roman"/>
                  <w:b w:val="false"/>
                  <w:i w:val="false"/>
                  <w:color w:val="0000ff"/>
                  <w:sz w:val="22"/>
                  <w:u w:val="single"/>
                </w:rPr>
                <w:t>https://resh.edu.ru///subjects</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Бросок набивного мяча.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2002" w:type="dxa"/>
            <w:tcBorders/>
            <w:tcMar>
              <w:top w:w="50" w:type="dxa"/>
              <w:left w:w="100" w:type="dxa"/>
            </w:tcMar>
            <w:vAlign w:val="center"/>
          </w:tcPr>
          <w:p>
            <w:pPr>
              <w:spacing w:before="0" w:after="0"/>
              <w:ind w:left="135"/>
              <w:jc w:val="left"/>
            </w:pPr>
            <w:hyperlink r:id="rId85">
              <w:r>
                <w:rPr>
                  <w:rFonts w:ascii="Times New Roman" w:hAnsi="Times New Roman"/>
                  <w:b w:val="false"/>
                  <w:i w:val="false"/>
                  <w:color w:val="0000ff"/>
                  <w:sz w:val="22"/>
                  <w:u w:val="single"/>
                </w:rPr>
                <w:t>https://resh.edu.ru///subjects</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Бросок набивного мяча.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2002" w:type="dxa"/>
            <w:tcBorders/>
            <w:tcMar>
              <w:top w:w="50" w:type="dxa"/>
              <w:left w:w="100" w:type="dxa"/>
            </w:tcMar>
            <w:vAlign w:val="center"/>
          </w:tcPr>
          <w:p>
            <w:pPr>
              <w:spacing w:before="0" w:after="0"/>
              <w:ind w:left="135"/>
              <w:jc w:val="left"/>
            </w:pPr>
            <w:hyperlink r:id="rId86">
              <w:r>
                <w:rPr>
                  <w:rFonts w:ascii="Times New Roman" w:hAnsi="Times New Roman"/>
                  <w:b w:val="false"/>
                  <w:i w:val="false"/>
                  <w:color w:val="0000ff"/>
                  <w:sz w:val="22"/>
                  <w:u w:val="single"/>
                </w:rPr>
                <w:t>https://resh.edu.ru///subjects</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2002" w:type="dxa"/>
            <w:tcBorders/>
            <w:tcMar>
              <w:top w:w="50" w:type="dxa"/>
              <w:left w:w="100" w:type="dxa"/>
            </w:tcMar>
            <w:vAlign w:val="center"/>
          </w:tcPr>
          <w:p>
            <w:pPr>
              <w:spacing w:before="0" w:after="0"/>
              <w:ind w:left="135"/>
              <w:jc w:val="left"/>
            </w:pPr>
            <w:hyperlink r:id="rId87">
              <w:r>
                <w:rPr>
                  <w:rFonts w:ascii="Times New Roman" w:hAnsi="Times New Roman"/>
                  <w:b w:val="false"/>
                  <w:i w:val="false"/>
                  <w:color w:val="0000ff"/>
                  <w:sz w:val="22"/>
                  <w:u w:val="single"/>
                </w:rPr>
                <w:t>https://resh.edu.ru///subjects</w:t>
              </w:r>
            </w:hyperlink>
          </w:p>
        </w:tc>
      </w:tr>
      <w:tr>
        <w:trPr>
          <w:trHeight w:val="244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2002" w:type="dxa"/>
            <w:tcBorders/>
            <w:tcMar>
              <w:top w:w="50" w:type="dxa"/>
              <w:left w:w="100" w:type="dxa"/>
            </w:tcMar>
            <w:vAlign w:val="center"/>
          </w:tcPr>
          <w:p>
            <w:pPr>
              <w:spacing w:before="0" w:after="0"/>
              <w:ind w:left="135"/>
              <w:jc w:val="left"/>
            </w:pPr>
            <w:hyperlink r:id="rId88">
              <w:r>
                <w:rPr>
                  <w:rFonts w:ascii="Times New Roman" w:hAnsi="Times New Roman"/>
                  <w:b w:val="false"/>
                  <w:i w:val="false"/>
                  <w:color w:val="0000ff"/>
                  <w:sz w:val="22"/>
                  <w:u w:val="single"/>
                </w:rPr>
                <w:t>https://resh.edu.ru///subjects</w:t>
              </w:r>
            </w:hyperlink>
          </w:p>
        </w:tc>
      </w:tr>
      <w:tr>
        <w:trPr>
          <w:trHeight w:val="297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2002" w:type="dxa"/>
            <w:tcBorders/>
            <w:tcMar>
              <w:top w:w="50" w:type="dxa"/>
              <w:left w:w="100" w:type="dxa"/>
            </w:tcMar>
            <w:vAlign w:val="center"/>
          </w:tcPr>
          <w:p>
            <w:pPr>
              <w:spacing w:before="0" w:after="0"/>
              <w:ind w:left="135"/>
              <w:jc w:val="left"/>
            </w:pPr>
            <w:hyperlink r:id="rId89">
              <w:r>
                <w:rPr>
                  <w:rFonts w:ascii="Times New Roman" w:hAnsi="Times New Roman"/>
                  <w:b w:val="false"/>
                  <w:i w:val="false"/>
                  <w:color w:val="0000ff"/>
                  <w:sz w:val="22"/>
                  <w:u w:val="single"/>
                </w:rPr>
                <w:t>https://resh.edu.ru///subjects</w:t>
              </w:r>
            </w:hyperlink>
          </w:p>
        </w:tc>
      </w:tr>
      <w:tr>
        <w:trPr>
          <w:trHeight w:val="29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2002" w:type="dxa"/>
            <w:tcBorders/>
            <w:tcMar>
              <w:top w:w="50" w:type="dxa"/>
              <w:left w:w="100" w:type="dxa"/>
            </w:tcMar>
            <w:vAlign w:val="center"/>
          </w:tcPr>
          <w:p>
            <w:pPr>
              <w:spacing w:before="0" w:after="0"/>
              <w:ind w:left="135"/>
              <w:jc w:val="left"/>
            </w:pPr>
            <w:hyperlink r:id="rId90">
              <w:r>
                <w:rPr>
                  <w:rFonts w:ascii="Times New Roman" w:hAnsi="Times New Roman"/>
                  <w:b w:val="false"/>
                  <w:i w:val="false"/>
                  <w:color w:val="0000ff"/>
                  <w:sz w:val="22"/>
                  <w:u w:val="single"/>
                </w:rPr>
                <w:t>https://resh.edu.ru///subjects</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2002" w:type="dxa"/>
            <w:tcBorders/>
            <w:tcMar>
              <w:top w:w="50" w:type="dxa"/>
              <w:left w:w="100" w:type="dxa"/>
            </w:tcMar>
            <w:vAlign w:val="center"/>
          </w:tcPr>
          <w:p>
            <w:pPr>
              <w:spacing w:before="0" w:after="0"/>
              <w:ind w:left="135"/>
              <w:jc w:val="left"/>
            </w:pPr>
            <w:hyperlink r:id="rId91">
              <w:r>
                <w:rPr>
                  <w:rFonts w:ascii="Times New Roman" w:hAnsi="Times New Roman"/>
                  <w:b w:val="false"/>
                  <w:i w:val="false"/>
                  <w:color w:val="0000ff"/>
                  <w:sz w:val="22"/>
                  <w:u w:val="single"/>
                </w:rPr>
                <w:t>https://resh.edu.ru///subjects</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Пробное тестирование с соблюдением правил и техники выполнения испытаний (тестов) 1-2 ступени ГТО</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2002" w:type="dxa"/>
            <w:tcBorders/>
            <w:tcMar>
              <w:top w:w="50" w:type="dxa"/>
              <w:left w:w="100" w:type="dxa"/>
            </w:tcMar>
            <w:vAlign w:val="center"/>
          </w:tcPr>
          <w:p>
            <w:pPr>
              <w:spacing w:before="0" w:after="0"/>
              <w:ind w:left="135"/>
              <w:jc w:val="left"/>
            </w:pPr>
            <w:hyperlink r:id="rId92">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подвижных игр и соревнований у древних народов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Олимпийских игр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Олимпийские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95">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Физическое развитие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96">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качества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97">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физическое качество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98">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Быстрота как физическое качество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99">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Выносливость как физическое качество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0">
              <w:r>
                <w:rPr>
                  <w:rFonts w:ascii="Times New Roman" w:hAnsi="Times New Roman"/>
                  <w:b w:val="false"/>
                  <w:i w:val="false"/>
                  <w:color w:val="0000ff"/>
                  <w:sz w:val="22"/>
                  <w:u w:val="single"/>
                </w:rPr>
                <w:t>https://resh.edu.ru.//subjects/</w:t>
              </w:r>
            </w:hyperlink>
          </w:p>
        </w:tc>
      </w:tr>
      <w:tr>
        <w:trPr>
          <w:trHeight w:val="11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Гибкость как физическое качество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1">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координации движений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2">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координации движений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3">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Дневник наблюдений по физической культуре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4">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5">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Утренняя зарядка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6">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утренней зарядки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7">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уроках гимнастики и акробатики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8">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команды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команды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0">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1">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2">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разминка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3">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Ходьба на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4">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Ходьба на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гимнастической скакалкой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6">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гимнастической скакалкой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7">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гимнастическим мячом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https://resh.edu.ru.//subjects/</w:t>
              </w:r>
            </w:hyperlink>
          </w:p>
        </w:tc>
      </w:tr>
      <w:tr>
        <w:trPr>
          <w:trHeight w:val="11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гимнастическим мячом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19">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гимнастические движения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20">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гимнастические движения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занятиях лыжной подготовкой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двухшажным попеременным ходом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с горы в основной стойке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hyperlink r:id="rId122">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с горы в основной стойке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лесенкой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лесенкой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лыжными палками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лыжными палками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падением на бок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падением на бок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занятиях лёгкой атлетикой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мяча в неподвижную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мяча в неподвижную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прыжковые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прыжковые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прямого разбега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прямого разбега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передвижения ходьбой по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передвижения ходьбой по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равномерной ходьбой с наклонами туловища вперёд и стороны, разведением и сведением рук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поворотами и изменением направлений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поворотами и изменением направлений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беговые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беговые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спортивных игр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баскетбола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баскетбола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баскетбола: мяч среднему и мяч соседу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баскетбола: мяч среднему и мяч соседу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колонне и неудобный бросок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колонне и неудобный бросок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 «волна» в баскетболе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 «волна» в баскетболе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футбола: метко в цель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футбола: метко в цель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Гонка мячей и слалом с мячом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Гонка мячей и слалом с мячом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Футбольный бильярд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Футбольный бильярд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ногой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ногой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на развитие равновесия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на развитие равновесия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2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на уроках. Укрепление здоровья через ВФСК ГТО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 пересеченной местности.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 пересеченной местности.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25м.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25м.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558"/>
        <w:gridCol w:w="2560"/>
        <w:gridCol w:w="1218"/>
        <w:gridCol w:w="2220"/>
        <w:gridCol w:w="2360"/>
        <w:gridCol w:w="1817"/>
        <w:gridCol w:w="2861"/>
      </w:tblGrid>
      <w:tr>
        <w:trPr>
          <w:trHeight w:val="300" w:hRule="atLeast"/>
          <w:trHeight w:val="144" w:hRule="atLeast"/>
        </w:trPr>
        <w:tc>
          <w:tcPr>
            <w:tcW w:w="3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у древних народов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2002"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появления современного спорта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2002"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физических упражнений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2002"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пульса на занятиях физической культурой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2002" w:type="dxa"/>
            <w:tcBorders/>
            <w:tcMar>
              <w:top w:w="50" w:type="dxa"/>
              <w:left w:w="100" w:type="dxa"/>
            </w:tcMar>
            <w:vAlign w:val="center"/>
          </w:tcPr>
          <w:p>
            <w:pPr>
              <w:spacing w:before="0" w:after="0"/>
              <w:ind w:left="135"/>
              <w:jc w:val="left"/>
            </w:pPr>
            <w:hyperlink r:id="rId126">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Дозировка физических нагрузок</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2002" w:type="dxa"/>
            <w:tcBorders/>
            <w:tcMar>
              <w:top w:w="50" w:type="dxa"/>
              <w:left w:w="100" w:type="dxa"/>
            </w:tcMar>
            <w:vAlign w:val="center"/>
          </w:tcPr>
          <w:p>
            <w:pPr>
              <w:spacing w:before="0" w:after="0"/>
              <w:ind w:left="135"/>
              <w:jc w:val="left"/>
            </w:pPr>
            <w:hyperlink r:id="rId127">
              <w:r>
                <w:rPr>
                  <w:rFonts w:ascii="Times New Roman" w:hAnsi="Times New Roman"/>
                  <w:b w:val="false"/>
                  <w:i w:val="false"/>
                  <w:color w:val="0000ff"/>
                  <w:sz w:val="22"/>
                  <w:u w:val="single"/>
                </w:rPr>
                <w:t>https://resh.edu.ru.//subjects/</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индивидуального графика занятий по развитию физических качеств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2002" w:type="dxa"/>
            <w:tcBorders/>
            <w:tcMar>
              <w:top w:w="50" w:type="dxa"/>
              <w:left w:w="100" w:type="dxa"/>
            </w:tcMar>
            <w:vAlign w:val="center"/>
          </w:tcPr>
          <w:p>
            <w:pPr>
              <w:spacing w:before="0" w:after="0"/>
              <w:ind w:left="135"/>
              <w:jc w:val="left"/>
            </w:pPr>
            <w:hyperlink r:id="rId128">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 под душем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2002" w:type="dxa"/>
            <w:tcBorders/>
            <w:tcMar>
              <w:top w:w="50" w:type="dxa"/>
              <w:left w:w="100" w:type="dxa"/>
            </w:tcMar>
            <w:vAlign w:val="center"/>
          </w:tcPr>
          <w:p>
            <w:pPr>
              <w:spacing w:before="0" w:after="0"/>
              <w:ind w:left="135"/>
              <w:jc w:val="left"/>
            </w:pPr>
            <w:hyperlink r:id="rId129">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2002"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и упражнения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2002" w:type="dxa"/>
            <w:tcBorders/>
            <w:tcMar>
              <w:top w:w="50" w:type="dxa"/>
              <w:left w:w="100" w:type="dxa"/>
            </w:tcMar>
            <w:vAlign w:val="center"/>
          </w:tcPr>
          <w:p>
            <w:pPr>
              <w:spacing w:before="0" w:after="0"/>
              <w:ind w:left="135"/>
              <w:jc w:val="left"/>
            </w:pPr>
            <w:hyperlink r:id="rId131">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скамейке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2002" w:type="dxa"/>
            <w:tcBorders/>
            <w:tcMar>
              <w:top w:w="50" w:type="dxa"/>
              <w:left w:w="100" w:type="dxa"/>
            </w:tcMar>
            <w:vAlign w:val="center"/>
          </w:tcPr>
          <w:p>
            <w:pPr>
              <w:spacing w:before="0" w:after="0"/>
              <w:ind w:left="135"/>
              <w:jc w:val="left"/>
            </w:pPr>
            <w:hyperlink r:id="rId132">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2002" w:type="dxa"/>
            <w:tcBorders/>
            <w:tcMar>
              <w:top w:w="50" w:type="dxa"/>
              <w:left w:w="100" w:type="dxa"/>
            </w:tcMar>
            <w:vAlign w:val="center"/>
          </w:tcPr>
          <w:p>
            <w:pPr>
              <w:spacing w:before="0" w:after="0"/>
              <w:ind w:left="135"/>
              <w:jc w:val="left"/>
            </w:pPr>
            <w:hyperlink r:id="rId133">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2002" w:type="dxa"/>
            <w:tcBorders/>
            <w:tcMar>
              <w:top w:w="50" w:type="dxa"/>
              <w:left w:w="100" w:type="dxa"/>
            </w:tcMar>
            <w:vAlign w:val="center"/>
          </w:tcPr>
          <w:p>
            <w:pPr>
              <w:spacing w:before="0" w:after="0"/>
              <w:ind w:left="135"/>
              <w:jc w:val="left"/>
            </w:pPr>
            <w:hyperlink r:id="rId134">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стенке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2002" w:type="dxa"/>
            <w:tcBorders/>
            <w:tcMar>
              <w:top w:w="50" w:type="dxa"/>
              <w:left w:w="100" w:type="dxa"/>
            </w:tcMar>
            <w:vAlign w:val="center"/>
          </w:tcPr>
          <w:p>
            <w:pPr>
              <w:spacing w:before="0" w:after="0"/>
              <w:ind w:left="135"/>
              <w:jc w:val="left"/>
            </w:pPr>
            <w:hyperlink r:id="rId135">
              <w:r>
                <w:rPr>
                  <w:rFonts w:ascii="Times New Roman" w:hAnsi="Times New Roman"/>
                  <w:b w:val="false"/>
                  <w:i w:val="false"/>
                  <w:color w:val="0000ff"/>
                  <w:sz w:val="22"/>
                  <w:u w:val="single"/>
                </w:rPr>
                <w:t>https://resh.edu.ru.//subjects/</w:t>
              </w:r>
            </w:hyperlink>
          </w:p>
        </w:tc>
      </w:tr>
      <w:tr>
        <w:trPr>
          <w:trHeight w:val="96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стенке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2002"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через скакалку</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2002"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Ритмическая гимнастика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2002" w:type="dxa"/>
            <w:tcBorders/>
            <w:tcMar>
              <w:top w:w="50" w:type="dxa"/>
              <w:left w:w="100" w:type="dxa"/>
            </w:tcMar>
            <w:vAlign w:val="center"/>
          </w:tcPr>
          <w:p>
            <w:pPr>
              <w:spacing w:before="0" w:after="0"/>
              <w:ind w:left="135"/>
              <w:jc w:val="left"/>
            </w:pPr>
            <w:hyperlink r:id="rId138">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галоп</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2002"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галоп</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2002" w:type="dxa"/>
            <w:tcBorders/>
            <w:tcMar>
              <w:top w:w="50" w:type="dxa"/>
              <w:left w:w="100" w:type="dxa"/>
            </w:tcMar>
            <w:vAlign w:val="center"/>
          </w:tcPr>
          <w:p>
            <w:pPr>
              <w:spacing w:before="0" w:after="0"/>
              <w:ind w:left="135"/>
              <w:jc w:val="left"/>
            </w:pPr>
            <w:hyperlink r:id="rId140">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полька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2002" w:type="dxa"/>
            <w:tcBorders/>
            <w:tcMar>
              <w:top w:w="50" w:type="dxa"/>
              <w:left w:w="100" w:type="dxa"/>
            </w:tcMar>
            <w:vAlign w:val="center"/>
          </w:tcPr>
          <w:p>
            <w:pPr>
              <w:spacing w:before="0" w:after="0"/>
              <w:ind w:left="135"/>
              <w:jc w:val="left"/>
            </w:pPr>
            <w:hyperlink r:id="rId141">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2002" w:type="dxa"/>
            <w:tcBorders/>
            <w:tcMar>
              <w:top w:w="50" w:type="dxa"/>
              <w:left w:w="100" w:type="dxa"/>
            </w:tcMar>
            <w:vAlign w:val="center"/>
          </w:tcPr>
          <w:p>
            <w:pPr>
              <w:spacing w:before="0" w:after="0"/>
              <w:ind w:left="135"/>
              <w:jc w:val="left"/>
            </w:pPr>
            <w:hyperlink r:id="rId142">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2002" w:type="dxa"/>
            <w:tcBorders/>
            <w:tcMar>
              <w:top w:w="50" w:type="dxa"/>
              <w:left w:w="100" w:type="dxa"/>
            </w:tcMar>
            <w:vAlign w:val="center"/>
          </w:tcPr>
          <w:p>
            <w:pPr>
              <w:spacing w:before="0" w:after="0"/>
              <w:ind w:left="135"/>
              <w:jc w:val="left"/>
            </w:pPr>
            <w:hyperlink r:id="rId143">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набивного мяча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2002" w:type="dxa"/>
            <w:tcBorders/>
            <w:tcMar>
              <w:top w:w="50" w:type="dxa"/>
              <w:left w:w="100" w:type="dxa"/>
            </w:tcMar>
            <w:vAlign w:val="center"/>
          </w:tcPr>
          <w:p>
            <w:pPr>
              <w:spacing w:before="0" w:after="0"/>
              <w:ind w:left="135"/>
              <w:jc w:val="left"/>
            </w:pPr>
            <w:hyperlink r:id="rId144">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набивного мяча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2002" w:type="dxa"/>
            <w:tcBorders/>
            <w:tcMar>
              <w:top w:w="50" w:type="dxa"/>
              <w:left w:w="100" w:type="dxa"/>
            </w:tcMar>
            <w:vAlign w:val="center"/>
          </w:tcPr>
          <w:p>
            <w:pPr>
              <w:spacing w:before="0" w:after="0"/>
              <w:ind w:left="135"/>
              <w:jc w:val="left"/>
            </w:pPr>
            <w:hyperlink r:id="rId145">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Челночный бег</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2002" w:type="dxa"/>
            <w:tcBorders/>
            <w:tcMar>
              <w:top w:w="50" w:type="dxa"/>
              <w:left w:w="100" w:type="dxa"/>
            </w:tcMar>
            <w:vAlign w:val="center"/>
          </w:tcPr>
          <w:p>
            <w:pPr>
              <w:spacing w:before="0" w:after="0"/>
              <w:ind w:left="135"/>
              <w:jc w:val="left"/>
            </w:pPr>
            <w:hyperlink r:id="rId146">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Челночный бег</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2002" w:type="dxa"/>
            <w:tcBorders/>
            <w:tcMar>
              <w:top w:w="50" w:type="dxa"/>
              <w:left w:w="100" w:type="dxa"/>
            </w:tcMar>
            <w:vAlign w:val="center"/>
          </w:tcPr>
          <w:p>
            <w:pPr>
              <w:spacing w:before="0" w:after="0"/>
              <w:ind w:left="135"/>
              <w:jc w:val="left"/>
            </w:pPr>
            <w:hyperlink r:id="rId147">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ускорением на короткую дистанцию</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2002"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ускорением на короткую дистанцию</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2002" w:type="dxa"/>
            <w:tcBorders/>
            <w:tcMar>
              <w:top w:w="50" w:type="dxa"/>
              <w:left w:w="100" w:type="dxa"/>
            </w:tcMar>
            <w:vAlign w:val="center"/>
          </w:tcPr>
          <w:p>
            <w:pPr>
              <w:spacing w:before="0" w:after="0"/>
              <w:ind w:left="135"/>
              <w:jc w:val="left"/>
            </w:pPr>
            <w:hyperlink r:id="rId149">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 с координационной сложностью</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2002" w:type="dxa"/>
            <w:tcBorders/>
            <w:tcMar>
              <w:top w:w="50" w:type="dxa"/>
              <w:left w:w="100" w:type="dxa"/>
            </w:tcMar>
            <w:vAlign w:val="center"/>
          </w:tcPr>
          <w:p>
            <w:pPr>
              <w:spacing w:before="0" w:after="0"/>
              <w:ind w:left="135"/>
              <w:jc w:val="left"/>
            </w:pPr>
            <w:hyperlink r:id="rId150">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двухшажным ходом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2002"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на месте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2002" w:type="dxa"/>
            <w:tcBorders/>
            <w:tcMar>
              <w:top w:w="50" w:type="dxa"/>
              <w:left w:w="100" w:type="dxa"/>
            </w:tcMar>
            <w:vAlign w:val="center"/>
          </w:tcPr>
          <w:p>
            <w:pPr>
              <w:spacing w:before="0" w:after="0"/>
              <w:ind w:left="135"/>
              <w:jc w:val="left"/>
            </w:pPr>
            <w:hyperlink r:id="rId152">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в движении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2002" w:type="dxa"/>
            <w:tcBorders/>
            <w:tcMar>
              <w:top w:w="50" w:type="dxa"/>
              <w:left w:w="100" w:type="dxa"/>
            </w:tcMar>
            <w:vAlign w:val="center"/>
          </w:tcPr>
          <w:p>
            <w:pPr>
              <w:spacing w:before="0" w:after="0"/>
              <w:ind w:left="135"/>
              <w:jc w:val="left"/>
            </w:pPr>
            <w:hyperlink r:id="rId153">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2002" w:type="dxa"/>
            <w:tcBorders/>
            <w:tcMar>
              <w:top w:w="50" w:type="dxa"/>
              <w:left w:w="100" w:type="dxa"/>
            </w:tcMar>
            <w:vAlign w:val="center"/>
          </w:tcPr>
          <w:p>
            <w:pPr>
              <w:spacing w:before="0" w:after="0"/>
              <w:ind w:left="135"/>
              <w:jc w:val="left"/>
            </w:pPr>
            <w:hyperlink r:id="rId154">
              <w:r>
                <w:rPr>
                  <w:rFonts w:ascii="Times New Roman" w:hAnsi="Times New Roman"/>
                  <w:b w:val="false"/>
                  <w:i w:val="false"/>
                  <w:color w:val="0000ff"/>
                  <w:sz w:val="22"/>
                  <w:u w:val="single"/>
                </w:rPr>
                <w:t>https://resh.edu.ru.//subjects/</w:t>
              </w:r>
            </w:hyperlink>
          </w:p>
        </w:tc>
      </w:tr>
      <w:tr>
        <w:trPr>
          <w:trHeight w:val="13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«плуг» при спуске с пологого склона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2002" w:type="dxa"/>
            <w:tcBorders/>
            <w:tcMar>
              <w:top w:w="50" w:type="dxa"/>
              <w:left w:w="100" w:type="dxa"/>
            </w:tcMar>
            <w:vAlign w:val="center"/>
          </w:tcPr>
          <w:p>
            <w:pPr>
              <w:spacing w:before="0" w:after="0"/>
              <w:ind w:left="135"/>
              <w:jc w:val="left"/>
            </w:pPr>
            <w:hyperlink r:id="rId155">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«плуг» при спуске с пологого склона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2002" w:type="dxa"/>
            <w:tcBorders/>
            <w:tcMar>
              <w:top w:w="50" w:type="dxa"/>
              <w:left w:w="100" w:type="dxa"/>
            </w:tcMar>
            <w:vAlign w:val="center"/>
          </w:tcPr>
          <w:p>
            <w:pPr>
              <w:spacing w:before="0" w:after="0"/>
              <w:ind w:left="135"/>
              <w:jc w:val="left"/>
            </w:pPr>
            <w:hyperlink r:id="rId156">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Скольжение с пологого склона с поворотами и торможением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2002" w:type="dxa"/>
            <w:tcBorders/>
            <w:tcMar>
              <w:top w:w="50" w:type="dxa"/>
              <w:left w:w="100" w:type="dxa"/>
            </w:tcMar>
            <w:vAlign w:val="center"/>
          </w:tcPr>
          <w:p>
            <w:pPr>
              <w:spacing w:before="0" w:after="0"/>
              <w:ind w:left="135"/>
              <w:jc w:val="left"/>
            </w:pPr>
            <w:hyperlink r:id="rId157">
              <w:r>
                <w:rPr>
                  <w:rFonts w:ascii="Times New Roman" w:hAnsi="Times New Roman"/>
                  <w:b w:val="false"/>
                  <w:i w:val="false"/>
                  <w:color w:val="0000ff"/>
                  <w:sz w:val="22"/>
                  <w:u w:val="single"/>
                </w:rPr>
                <w:t>https://resh.edu.ru.//subjects/</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Скольжение с пологого склона с поворотами и торможением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2002" w:type="dxa"/>
            <w:tcBorders/>
            <w:tcMar>
              <w:top w:w="50" w:type="dxa"/>
              <w:left w:w="100" w:type="dxa"/>
            </w:tcMar>
            <w:vAlign w:val="center"/>
          </w:tcPr>
          <w:p>
            <w:pPr>
              <w:spacing w:before="0" w:after="0"/>
              <w:ind w:left="135"/>
              <w:jc w:val="left"/>
            </w:pPr>
            <w:hyperlink r:id="rId158">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элементами спортивных игр: парашютисты, стрелки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2002" w:type="dxa"/>
            <w:tcBorders/>
            <w:tcMar>
              <w:top w:w="50" w:type="dxa"/>
              <w:left w:w="100" w:type="dxa"/>
            </w:tcMar>
            <w:vAlign w:val="center"/>
          </w:tcPr>
          <w:p>
            <w:pPr>
              <w:spacing w:before="0" w:after="0"/>
              <w:ind w:left="135"/>
              <w:jc w:val="left"/>
            </w:pPr>
            <w:hyperlink r:id="rId159">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элементами спортивных игр: парашютисты, стрелки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2002" w:type="dxa"/>
            <w:tcBorders/>
            <w:tcMar>
              <w:top w:w="50" w:type="dxa"/>
              <w:left w:w="100" w:type="dxa"/>
            </w:tcMar>
            <w:vAlign w:val="center"/>
          </w:tcPr>
          <w:p>
            <w:pPr>
              <w:spacing w:before="0" w:after="0"/>
              <w:ind w:left="135"/>
              <w:jc w:val="left"/>
            </w:pPr>
            <w:hyperlink r:id="rId160">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баскетбол</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2002" w:type="dxa"/>
            <w:tcBorders/>
            <w:tcMar>
              <w:top w:w="50" w:type="dxa"/>
              <w:left w:w="100" w:type="dxa"/>
            </w:tcMar>
            <w:vAlign w:val="center"/>
          </w:tcPr>
          <w:p>
            <w:pPr>
              <w:spacing w:before="0" w:after="0"/>
              <w:ind w:left="135"/>
              <w:jc w:val="left"/>
            </w:pPr>
            <w:hyperlink r:id="rId161">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баскетбол</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2002"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баскетбольного мяча. Ловля и передача мяча двумя руками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2002" w:type="dxa"/>
            <w:tcBorders/>
            <w:tcMar>
              <w:top w:w="50" w:type="dxa"/>
              <w:left w:w="100" w:type="dxa"/>
            </w:tcMar>
            <w:vAlign w:val="center"/>
          </w:tcPr>
          <w:p>
            <w:pPr>
              <w:spacing w:before="0" w:after="0"/>
              <w:ind w:left="135"/>
              <w:jc w:val="left"/>
            </w:pPr>
            <w:hyperlink r:id="rId163">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баскетбольного мяча. Ловля и передача мяча двумя руками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2002" w:type="dxa"/>
            <w:tcBorders/>
            <w:tcMar>
              <w:top w:w="50" w:type="dxa"/>
              <w:left w:w="100" w:type="dxa"/>
            </w:tcMar>
            <w:vAlign w:val="center"/>
          </w:tcPr>
          <w:p>
            <w:pPr>
              <w:spacing w:before="0" w:after="0"/>
              <w:ind w:left="135"/>
              <w:jc w:val="left"/>
            </w:pPr>
            <w:hyperlink r:id="rId164">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баскетбола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2002" w:type="dxa"/>
            <w:tcBorders/>
            <w:tcMar>
              <w:top w:w="50" w:type="dxa"/>
              <w:left w:w="100" w:type="dxa"/>
            </w:tcMar>
            <w:vAlign w:val="center"/>
          </w:tcPr>
          <w:p>
            <w:pPr>
              <w:spacing w:before="0" w:after="0"/>
              <w:ind w:left="135"/>
              <w:jc w:val="left"/>
            </w:pPr>
            <w:hyperlink r:id="rId165">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баскетбола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2002" w:type="dxa"/>
            <w:tcBorders/>
            <w:tcMar>
              <w:top w:w="50" w:type="dxa"/>
              <w:left w:w="100" w:type="dxa"/>
            </w:tcMar>
            <w:vAlign w:val="center"/>
          </w:tcPr>
          <w:p>
            <w:pPr>
              <w:spacing w:before="0" w:after="0"/>
              <w:ind w:left="135"/>
              <w:jc w:val="left"/>
            </w:pPr>
            <w:hyperlink r:id="rId166">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волейбол</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2002" w:type="dxa"/>
            <w:tcBorders/>
            <w:tcMar>
              <w:top w:w="50" w:type="dxa"/>
              <w:left w:w="100" w:type="dxa"/>
            </w:tcMar>
            <w:vAlign w:val="center"/>
          </w:tcPr>
          <w:p>
            <w:pPr>
              <w:spacing w:before="0" w:after="0"/>
              <w:ind w:left="135"/>
              <w:jc w:val="left"/>
            </w:pPr>
            <w:hyperlink r:id="rId167">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волейбол</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2002" w:type="dxa"/>
            <w:tcBorders/>
            <w:tcMar>
              <w:top w:w="50" w:type="dxa"/>
              <w:left w:w="100" w:type="dxa"/>
            </w:tcMar>
            <w:vAlign w:val="center"/>
          </w:tcPr>
          <w:p>
            <w:pPr>
              <w:spacing w:before="0" w:after="0"/>
              <w:ind w:left="135"/>
              <w:jc w:val="left"/>
            </w:pPr>
            <w:hyperlink r:id="rId168">
              <w:r>
                <w:rPr>
                  <w:rFonts w:ascii="Times New Roman" w:hAnsi="Times New Roman"/>
                  <w:b w:val="false"/>
                  <w:i w:val="false"/>
                  <w:color w:val="0000ff"/>
                  <w:sz w:val="22"/>
                  <w:u w:val="single"/>
                </w:rPr>
                <w:t>https://resh.edu.ru.//subjects/</w:t>
              </w:r>
            </w:hyperlink>
          </w:p>
        </w:tc>
      </w:tr>
      <w:tr>
        <w:trPr>
          <w:trHeight w:val="16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2002" w:type="dxa"/>
            <w:tcBorders/>
            <w:tcMar>
              <w:top w:w="50" w:type="dxa"/>
              <w:left w:w="100" w:type="dxa"/>
            </w:tcMar>
            <w:vAlign w:val="center"/>
          </w:tcPr>
          <w:p>
            <w:pPr>
              <w:spacing w:before="0" w:after="0"/>
              <w:ind w:left="135"/>
              <w:jc w:val="left"/>
            </w:pPr>
            <w:hyperlink r:id="rId169">
              <w:r>
                <w:rPr>
                  <w:rFonts w:ascii="Times New Roman" w:hAnsi="Times New Roman"/>
                  <w:b w:val="false"/>
                  <w:i w:val="false"/>
                  <w:color w:val="0000ff"/>
                  <w:sz w:val="22"/>
                  <w:u w:val="single"/>
                </w:rPr>
                <w:t>https://resh.edu.ru.//subjects/</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2002" w:type="dxa"/>
            <w:tcBorders/>
            <w:tcMar>
              <w:top w:w="50" w:type="dxa"/>
              <w:left w:w="100" w:type="dxa"/>
            </w:tcMar>
            <w:vAlign w:val="center"/>
          </w:tcPr>
          <w:p>
            <w:pPr>
              <w:spacing w:before="0" w:after="0"/>
              <w:ind w:left="135"/>
              <w:jc w:val="left"/>
            </w:pPr>
            <w:hyperlink r:id="rId170">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футбол</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2002" w:type="dxa"/>
            <w:tcBorders/>
            <w:tcMar>
              <w:top w:w="50" w:type="dxa"/>
              <w:left w:w="100" w:type="dxa"/>
            </w:tcMar>
            <w:vAlign w:val="center"/>
          </w:tcPr>
          <w:p>
            <w:pPr>
              <w:spacing w:before="0" w:after="0"/>
              <w:ind w:left="135"/>
              <w:jc w:val="left"/>
            </w:pPr>
            <w:hyperlink r:id="rId171">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футбол</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2002" w:type="dxa"/>
            <w:tcBorders/>
            <w:tcMar>
              <w:top w:w="50" w:type="dxa"/>
              <w:left w:w="100" w:type="dxa"/>
            </w:tcMar>
            <w:vAlign w:val="center"/>
          </w:tcPr>
          <w:p>
            <w:pPr>
              <w:spacing w:before="0" w:after="0"/>
              <w:ind w:left="135"/>
              <w:jc w:val="left"/>
            </w:pPr>
            <w:hyperlink r:id="rId172">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футбола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2002" w:type="dxa"/>
            <w:tcBorders/>
            <w:tcMar>
              <w:top w:w="50" w:type="dxa"/>
              <w:left w:w="100" w:type="dxa"/>
            </w:tcMar>
            <w:vAlign w:val="center"/>
          </w:tcPr>
          <w:p>
            <w:pPr>
              <w:spacing w:before="0" w:after="0"/>
              <w:ind w:left="135"/>
              <w:jc w:val="left"/>
            </w:pPr>
            <w:hyperlink r:id="rId173">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футбола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2002" w:type="dxa"/>
            <w:tcBorders/>
            <w:tcMar>
              <w:top w:w="50" w:type="dxa"/>
              <w:left w:w="100" w:type="dxa"/>
            </w:tcMar>
            <w:vAlign w:val="center"/>
          </w:tcPr>
          <w:p>
            <w:pPr>
              <w:spacing w:before="0" w:after="0"/>
              <w:ind w:left="135"/>
              <w:jc w:val="left"/>
            </w:pPr>
            <w:hyperlink r:id="rId174">
              <w:r>
                <w:rPr>
                  <w:rFonts w:ascii="Times New Roman" w:hAnsi="Times New Roman"/>
                  <w:b w:val="false"/>
                  <w:i w:val="false"/>
                  <w:color w:val="0000ff"/>
                  <w:sz w:val="22"/>
                  <w:u w:val="single"/>
                </w:rPr>
                <w:t>https://resh.edu.ru.//subjects/</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2-3 ступени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2002"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https://resh.edu.ru.//subjects/</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Сохранение и укрепление здоровья через ВФСК ГТО</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2002" w:type="dxa"/>
            <w:tcBorders/>
            <w:tcMar>
              <w:top w:w="50" w:type="dxa"/>
              <w:left w:w="100" w:type="dxa"/>
            </w:tcMar>
            <w:vAlign w:val="center"/>
          </w:tcPr>
          <w:p>
            <w:pPr>
              <w:spacing w:before="0" w:after="0"/>
              <w:ind w:left="135"/>
              <w:jc w:val="left"/>
            </w:pPr>
            <w:hyperlink r:id="rId176">
              <w:r>
                <w:rPr>
                  <w:rFonts w:ascii="Times New Roman" w:hAnsi="Times New Roman"/>
                  <w:b w:val="false"/>
                  <w:i w:val="false"/>
                  <w:color w:val="0000ff"/>
                  <w:sz w:val="22"/>
                  <w:u w:val="single"/>
                </w:rPr>
                <w:t>https://resh.edu.ru.//subjects/</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2002" w:type="dxa"/>
            <w:tcBorders/>
            <w:tcMar>
              <w:top w:w="50" w:type="dxa"/>
              <w:left w:w="100" w:type="dxa"/>
            </w:tcMar>
            <w:vAlign w:val="center"/>
          </w:tcPr>
          <w:p>
            <w:pPr>
              <w:spacing w:before="0" w:after="0"/>
              <w:ind w:left="135"/>
              <w:jc w:val="left"/>
            </w:pPr>
            <w:hyperlink r:id="rId177">
              <w:r>
                <w:rPr>
                  <w:rFonts w:ascii="Times New Roman" w:hAnsi="Times New Roman"/>
                  <w:b w:val="false"/>
                  <w:i w:val="false"/>
                  <w:color w:val="0000ff"/>
                  <w:sz w:val="22"/>
                  <w:u w:val="single"/>
                </w:rPr>
                <w:t>https://resh.edu.ru.//subjects/</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2002"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https://resh.edu.ru.//subjects/</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2002" w:type="dxa"/>
            <w:tcBorders/>
            <w:tcMar>
              <w:top w:w="50" w:type="dxa"/>
              <w:left w:w="100" w:type="dxa"/>
            </w:tcMar>
            <w:vAlign w:val="center"/>
          </w:tcPr>
          <w:p>
            <w:pPr>
              <w:spacing w:before="0" w:after="0"/>
              <w:ind w:left="135"/>
              <w:jc w:val="left"/>
            </w:pPr>
            <w:hyperlink r:id="rId179">
              <w:r>
                <w:rPr>
                  <w:rFonts w:ascii="Times New Roman" w:hAnsi="Times New Roman"/>
                  <w:b w:val="false"/>
                  <w:i w:val="false"/>
                  <w:color w:val="0000ff"/>
                  <w:sz w:val="22"/>
                  <w:u w:val="single"/>
                </w:rPr>
                <w:t>https://resh.edu.ru.//subjects/</w:t>
              </w:r>
            </w:hyperlink>
          </w:p>
        </w:tc>
      </w:tr>
      <w:tr>
        <w:trPr>
          <w:trHeight w:val="214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2002"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https://resh.edu.ru.//subjects/</w:t>
              </w:r>
            </w:hyperlink>
          </w:p>
        </w:tc>
      </w:tr>
      <w:tr>
        <w:trPr>
          <w:trHeight w:val="351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2002" w:type="dxa"/>
            <w:tcBorders/>
            <w:tcMar>
              <w:top w:w="50" w:type="dxa"/>
              <w:left w:w="100" w:type="dxa"/>
            </w:tcMar>
            <w:vAlign w:val="center"/>
          </w:tcPr>
          <w:p>
            <w:pPr>
              <w:spacing w:before="0" w:after="0"/>
              <w:ind w:left="135"/>
              <w:jc w:val="left"/>
            </w:pPr>
            <w:hyperlink r:id="rId181">
              <w:r>
                <w:rPr>
                  <w:rFonts w:ascii="Times New Roman" w:hAnsi="Times New Roman"/>
                  <w:b w:val="false"/>
                  <w:i w:val="false"/>
                  <w:color w:val="0000ff"/>
                  <w:sz w:val="22"/>
                  <w:u w:val="single"/>
                </w:rPr>
                <w:t>https://resh.edu.ru.//subjects/</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2002" w:type="dxa"/>
            <w:tcBorders/>
            <w:tcMar>
              <w:top w:w="50" w:type="dxa"/>
              <w:left w:w="100" w:type="dxa"/>
            </w:tcMar>
            <w:vAlign w:val="center"/>
          </w:tcPr>
          <w:p>
            <w:pPr>
              <w:spacing w:before="0" w:after="0"/>
              <w:ind w:left="135"/>
              <w:jc w:val="left"/>
            </w:pPr>
            <w:hyperlink r:id="rId182">
              <w:r>
                <w:rPr>
                  <w:rFonts w:ascii="Times New Roman" w:hAnsi="Times New Roman"/>
                  <w:b w:val="false"/>
                  <w:i w:val="false"/>
                  <w:color w:val="0000ff"/>
                  <w:sz w:val="22"/>
                  <w:u w:val="single"/>
                </w:rPr>
                <w:t>https://resh.edu.ru.//subjects/</w:t>
              </w:r>
            </w:hyperlink>
          </w:p>
        </w:tc>
      </w:tr>
      <w:tr>
        <w:trPr>
          <w:trHeight w:val="297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2002" w:type="dxa"/>
            <w:tcBorders/>
            <w:tcMar>
              <w:top w:w="50" w:type="dxa"/>
              <w:left w:w="100" w:type="dxa"/>
            </w:tcMar>
            <w:vAlign w:val="center"/>
          </w:tcPr>
          <w:p>
            <w:pPr>
              <w:spacing w:before="0" w:after="0"/>
              <w:ind w:left="135"/>
              <w:jc w:val="left"/>
            </w:pPr>
            <w:hyperlink r:id="rId183">
              <w:r>
                <w:rPr>
                  <w:rFonts w:ascii="Times New Roman" w:hAnsi="Times New Roman"/>
                  <w:b w:val="false"/>
                  <w:i w:val="false"/>
                  <w:color w:val="0000ff"/>
                  <w:sz w:val="22"/>
                  <w:u w:val="single"/>
                </w:rPr>
                <w:t>https://resh.edu.ru.//subjects/</w:t>
              </w:r>
            </w:hyperlink>
          </w:p>
        </w:tc>
      </w:tr>
      <w:tr>
        <w:trPr>
          <w:trHeight w:val="244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2002" w:type="dxa"/>
            <w:tcBorders/>
            <w:tcMar>
              <w:top w:w="50" w:type="dxa"/>
              <w:left w:w="100" w:type="dxa"/>
            </w:tcMar>
            <w:vAlign w:val="center"/>
          </w:tcPr>
          <w:p>
            <w:pPr>
              <w:spacing w:before="0" w:after="0"/>
              <w:ind w:left="135"/>
              <w:jc w:val="left"/>
            </w:pPr>
            <w:hyperlink r:id="rId184">
              <w:r>
                <w:rPr>
                  <w:rFonts w:ascii="Times New Roman" w:hAnsi="Times New Roman"/>
                  <w:b w:val="false"/>
                  <w:i w:val="false"/>
                  <w:color w:val="0000ff"/>
                  <w:sz w:val="22"/>
                  <w:u w:val="single"/>
                </w:rPr>
                <w:t>https://resh.edu.ru.//subjects/</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2002" w:type="dxa"/>
            <w:tcBorders/>
            <w:tcMar>
              <w:top w:w="50" w:type="dxa"/>
              <w:left w:w="100" w:type="dxa"/>
            </w:tcMar>
            <w:vAlign w:val="center"/>
          </w:tcPr>
          <w:p>
            <w:pPr>
              <w:spacing w:before="0" w:after="0"/>
              <w:ind w:left="135"/>
              <w:jc w:val="left"/>
            </w:pPr>
            <w:hyperlink r:id="rId185">
              <w:r>
                <w:rPr>
                  <w:rFonts w:ascii="Times New Roman" w:hAnsi="Times New Roman"/>
                  <w:b w:val="false"/>
                  <w:i w:val="false"/>
                  <w:color w:val="0000ff"/>
                  <w:sz w:val="22"/>
                  <w:u w:val="single"/>
                </w:rPr>
                <w:t>https://resh.edu.ru.//subjects/</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2002" w:type="dxa"/>
            <w:tcBorders/>
            <w:tcMar>
              <w:top w:w="50" w:type="dxa"/>
              <w:left w:w="100" w:type="dxa"/>
            </w:tcMar>
            <w:vAlign w:val="center"/>
          </w:tcPr>
          <w:p>
            <w:pPr>
              <w:spacing w:before="0" w:after="0"/>
              <w:ind w:left="135"/>
              <w:jc w:val="left"/>
            </w:pPr>
            <w:hyperlink r:id="rId186">
              <w:r>
                <w:rPr>
                  <w:rFonts w:ascii="Times New Roman" w:hAnsi="Times New Roman"/>
                  <w:b w:val="false"/>
                  <w:i w:val="false"/>
                  <w:color w:val="0000ff"/>
                  <w:sz w:val="22"/>
                  <w:u w:val="single"/>
                </w:rPr>
                <w:t>https://resh.edu.ru.//subjects/</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2002" w:type="dxa"/>
            <w:tcBorders/>
            <w:tcMar>
              <w:top w:w="50" w:type="dxa"/>
              <w:left w:w="100" w:type="dxa"/>
            </w:tcMar>
            <w:vAlign w:val="center"/>
          </w:tcPr>
          <w:p>
            <w:pPr>
              <w:spacing w:before="0" w:after="0"/>
              <w:ind w:left="135"/>
              <w:jc w:val="left"/>
            </w:pPr>
            <w:hyperlink r:id="rId187">
              <w:r>
                <w:rPr>
                  <w:rFonts w:ascii="Times New Roman" w:hAnsi="Times New Roman"/>
                  <w:b w:val="false"/>
                  <w:i w:val="false"/>
                  <w:color w:val="0000ff"/>
                  <w:sz w:val="22"/>
                  <w:u w:val="single"/>
                </w:rPr>
                <w:t>https://resh.edu.ru.//subjects/</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2002" w:type="dxa"/>
            <w:tcBorders/>
            <w:tcMar>
              <w:top w:w="50" w:type="dxa"/>
              <w:left w:w="100" w:type="dxa"/>
            </w:tcMar>
            <w:vAlign w:val="center"/>
          </w:tcPr>
          <w:p>
            <w:pPr>
              <w:spacing w:before="0" w:after="0"/>
              <w:ind w:left="135"/>
              <w:jc w:val="left"/>
            </w:pPr>
            <w:hyperlink r:id="rId188">
              <w:r>
                <w:rPr>
                  <w:rFonts w:ascii="Times New Roman" w:hAnsi="Times New Roman"/>
                  <w:b w:val="false"/>
                  <w:i w:val="false"/>
                  <w:color w:val="0000ff"/>
                  <w:sz w:val="22"/>
                  <w:u w:val="single"/>
                </w:rPr>
                <w:t>https://resh.edu.ru.//subjects/</w:t>
              </w:r>
            </w:hyperlink>
          </w:p>
        </w:tc>
      </w:tr>
      <w:tr>
        <w:trPr>
          <w:trHeight w:val="244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Соревнования «А ты сдал нормы ГТО?», с соблюдением правил и техники выполнения испытаний (тестов) 2-3 ступени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2002" w:type="dxa"/>
            <w:tcBorders/>
            <w:tcMar>
              <w:top w:w="50" w:type="dxa"/>
              <w:left w:w="100" w:type="dxa"/>
            </w:tcMar>
            <w:vAlign w:val="center"/>
          </w:tcPr>
          <w:p>
            <w:pPr>
              <w:spacing w:before="0" w:after="0"/>
              <w:ind w:left="135"/>
              <w:jc w:val="left"/>
            </w:pPr>
            <w:hyperlink r:id="rId189">
              <w:r>
                <w:rPr>
                  <w:rFonts w:ascii="Times New Roman" w:hAnsi="Times New Roman"/>
                  <w:b w:val="false"/>
                  <w:i w:val="false"/>
                  <w:color w:val="0000ff"/>
                  <w:sz w:val="22"/>
                  <w:u w:val="single"/>
                </w:rPr>
                <w:t>https://resh.edu.ru.//subjects/</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Соревнование " А ты сдал нормы ГТО? 2-3 ступени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2002" w:type="dxa"/>
            <w:tcBorders/>
            <w:tcMar>
              <w:top w:w="50" w:type="dxa"/>
              <w:left w:w="100" w:type="dxa"/>
            </w:tcMar>
            <w:vAlign w:val="center"/>
          </w:tcPr>
          <w:p>
            <w:pPr>
              <w:spacing w:before="0" w:after="0"/>
              <w:ind w:left="135"/>
              <w:jc w:val="left"/>
            </w:pPr>
            <w:hyperlink r:id="rId190">
              <w:r>
                <w:rPr>
                  <w:rFonts w:ascii="Times New Roman" w:hAnsi="Times New Roman"/>
                  <w:b w:val="false"/>
                  <w:i w:val="false"/>
                  <w:color w:val="0000ff"/>
                  <w:sz w:val="22"/>
                  <w:u w:val="single"/>
                </w:rPr>
                <w:t>https://resh.edu.ru.//subjects/</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83"/>
        <w:gridCol w:w="2640"/>
        <w:gridCol w:w="1206"/>
        <w:gridCol w:w="2206"/>
        <w:gridCol w:w="2346"/>
        <w:gridCol w:w="1666"/>
        <w:gridCol w:w="2847"/>
      </w:tblGrid>
      <w:tr>
        <w:trPr>
          <w:trHeight w:val="300" w:hRule="atLeast"/>
          <w:trHeight w:val="144" w:hRule="atLeast"/>
        </w:trPr>
        <w:tc>
          <w:tcPr>
            <w:tcW w:w="4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 истории развития физической культуры в России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 истории развития национальных видов спорта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1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физическая подготовка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занятий физической подготовкой на работу систем организма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годовой динамики показателей физического развития и физической подготовленности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предупреждения травм на уроках физической культуры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на занятиях физической культуры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при выполнении гимнастических и акробатических упражнений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Акробатическая комбинация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Акробатическая комбинация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Опорной прыжок через гимнастического козла с разбега способом напрыгивания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Опорной прыжок через гимнастического козла с разбега способом напрыгивания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2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Поводящие упражнения для обучения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Поводящие упражнения для обучения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перекладине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перекладине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Висы и упоры на низкой гимнастической перекладине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«Летка-енка»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«Летка-енка»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лёгкой атлетикой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прыжках в высоту с разбега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прыжках в высоту с разбега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разбега способом перешагивания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разбега способом перешагивания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лыжной подготовкой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передвижении на лыжах</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передвижении на лыжах</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одношажным одновременным ходом по фазам движения и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одношажным одновременным ходом по фазам движения и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в плавательном бассейне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плавательной доской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плавательной доской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скольжении на груди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скольжении на груди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травматизма на занятиях подвижными играми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«Запрещенное движение»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«Подвижная цель»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«Подвижная цель»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«Эстафета с ведением футбольного мяча»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«Эстафета с ведением футбольного мяча»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«Паровая машина»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«Паровая машина»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«Гонка лодок»</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«Гонка лодок»</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волейбол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волейбол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баскетбол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баскетбол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7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футбол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футбол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3 ступени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Здоровье и ЗОЖ. ГТО в наше время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мяча весом 150г.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мяча весом 150г.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483140" w:id="32"/>
    <w:p>
      <w:pPr>
        <w:sectPr>
          <w:pgSz w:w="16383" w:h="11906" w:orient="landscape"/>
        </w:sectPr>
      </w:pPr>
    </w:p>
    <w:bookmarkEnd w:id="32"/>
    <w:bookmarkEnd w:id="31"/>
    <w:bookmarkStart w:name="block-12483141" w:id="3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056fd23-2f41-4129-8da1-d467aa21439d" w:id="34"/>
      <w:r>
        <w:rPr>
          <w:rFonts w:ascii="Times New Roman" w:hAnsi="Times New Roman"/>
          <w:b w:val="false"/>
          <w:i w:val="false"/>
          <w:color w:val="000000"/>
          <w:sz w:val="28"/>
        </w:rPr>
        <w:t>• Физическая культура, 1-4 классы/ Лях В.И., Акционерное общество «Издательство «Просвещение»</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20d3319b-5bbe-4126-a94a-2338d97bdc13" w:id="35"/>
      <w:r>
        <w:rPr>
          <w:rFonts w:ascii="Times New Roman" w:hAnsi="Times New Roman"/>
          <w:b w:val="false"/>
          <w:i w:val="false"/>
          <w:color w:val="000000"/>
          <w:sz w:val="28"/>
        </w:rPr>
        <w:t>https/www.gto.ru</w:t>
      </w:r>
      <w:bookmarkEnd w:id="35"/>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e666534-2f9f-48e1-9f7c-2e635e3b9ede" w:id="36"/>
      <w:r>
        <w:rPr>
          <w:rFonts w:ascii="Times New Roman" w:hAnsi="Times New Roman"/>
          <w:b w:val="false"/>
          <w:i w:val="false"/>
          <w:color w:val="000000"/>
          <w:sz w:val="28"/>
        </w:rPr>
        <w:t>https://www.gto.ru/</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a54c4b8-b2ef-4fc1-87b1-da44b5d58279" w:id="37"/>
      <w:r>
        <w:rPr>
          <w:rFonts w:ascii="Times New Roman" w:hAnsi="Times New Roman"/>
          <w:b w:val="false"/>
          <w:i w:val="false"/>
          <w:color w:val="000000"/>
          <w:sz w:val="28"/>
        </w:rPr>
        <w:t>htths://resh.edu.ru/subjects</w:t>
      </w:r>
      <w:bookmarkEnd w:id="3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2483141" w:id="38"/>
    <w:p>
      <w:pPr>
        <w:sectPr>
          <w:pgSz w:w="11906" w:h="16383" w:orient="portrait"/>
        </w:sectPr>
      </w:pPr>
    </w:p>
    <w:bookmarkEnd w:id="38"/>
    <w:bookmarkEnd w:id="33"/>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resh.edu.ru/subjects" Type="http://schemas.openxmlformats.org/officeDocument/2006/relationships/hyperlink" Id="rId4"/>
    <Relationship TargetMode="External" Target="https://resh.edu.ru/subjects" Type="http://schemas.openxmlformats.org/officeDocument/2006/relationships/hyperlink" Id="rId5"/>
    <Relationship TargetMode="External" Target="https://resh.edu.ru/subjects" Type="http://schemas.openxmlformats.org/officeDocument/2006/relationships/hyperlink" Id="rId6"/>
    <Relationship TargetMode="External" Target="https://resh.edu.ru/subjects" Type="http://schemas.openxmlformats.org/officeDocument/2006/relationships/hyperlink" Id="rId7"/>
    <Relationship TargetMode="External" Target="https://resh.edu.ru/subjects" Type="http://schemas.openxmlformats.org/officeDocument/2006/relationships/hyperlink" Id="rId8"/>
    <Relationship TargetMode="External" Target="https://resh.edu.ru/subjects" Type="http://schemas.openxmlformats.org/officeDocument/2006/relationships/hyperlink" Id="rId9"/>
    <Relationship TargetMode="External" Target="https://resh.edu.ru/subjects" Type="http://schemas.openxmlformats.org/officeDocument/2006/relationships/hyperlink" Id="rId10"/>
    <Relationship TargetMode="External" Target="https://resh.edu.ru/subjects" Type="http://schemas.openxmlformats.org/officeDocument/2006/relationships/hyperlink" Id="rId11"/>
    <Relationship TargetMode="External" Target="https://resh.edu.ru/subjects" Type="http://schemas.openxmlformats.org/officeDocument/2006/relationships/hyperlink" Id="rId12"/>
    <Relationship TargetMode="External" Target="https://resh.edu.ru/subjects" Type="http://schemas.openxmlformats.org/officeDocument/2006/relationships/hyperlink" Id="rId13"/>
    <Relationship TargetMode="External" Target="https://resh.edu.ru/subjects" Type="http://schemas.openxmlformats.org/officeDocument/2006/relationships/hyperlink" Id="rId14"/>
    <Relationship TargetMode="External" Target="https://resh.edu.ru/subjects" Type="http://schemas.openxmlformats.org/officeDocument/2006/relationships/hyperlink" Id="rId15"/>
    <Relationship TargetMode="External" Target="https://resh.edu.ru//subjects/" Type="http://schemas.openxmlformats.org/officeDocument/2006/relationships/hyperlink" Id="rId16"/>
    <Relationship TargetMode="External" Target="https://resh.edu.ru//subjects/" Type="http://schemas.openxmlformats.org/officeDocument/2006/relationships/hyperlink" Id="rId17"/>
    <Relationship TargetMode="External" Target="https://resh.edu.ru//subjects/" Type="http://schemas.openxmlformats.org/officeDocument/2006/relationships/hyperlink" Id="rId18"/>
    <Relationship TargetMode="External" Target="https://resh.edu.ru//subjects/" Type="http://schemas.openxmlformats.org/officeDocument/2006/relationships/hyperlink" Id="rId19"/>
    <Relationship TargetMode="External" Target="https://resh.edu.ru//subjects/" Type="http://schemas.openxmlformats.org/officeDocument/2006/relationships/hyperlink" Id="rId20"/>
    <Relationship TargetMode="External" Target="https://resh.edu.ru//subjects/" Type="http://schemas.openxmlformats.org/officeDocument/2006/relationships/hyperlink" Id="rId21"/>
    <Relationship TargetMode="External" Target="https://resh.edu.ru//subjects/" Type="http://schemas.openxmlformats.org/officeDocument/2006/relationships/hyperlink" Id="rId22"/>
    <Relationship TargetMode="External" Target="https://resh.edu.ru//subjects/" Type="http://schemas.openxmlformats.org/officeDocument/2006/relationships/hyperlink" Id="rId23"/>
    <Relationship TargetMode="External" Target="https://resh.edu.ru//subjects/" Type="http://schemas.openxmlformats.org/officeDocument/2006/relationships/hyperlink" Id="rId24"/>
    <Relationship TargetMode="External" Target="https://resh.edu.ru//subjects/" Type="http://schemas.openxmlformats.org/officeDocument/2006/relationships/hyperlink" Id="rId25"/>
    <Relationship TargetMode="External" Target="https://resh.edu.ru//subjects/" Type="http://schemas.openxmlformats.org/officeDocument/2006/relationships/hyperlink" Id="rId26"/>
    <Relationship TargetMode="External" Target="https://resh.edu.ru///subjects" Type="http://schemas.openxmlformats.org/officeDocument/2006/relationships/hyperlink" Id="rId27"/>
    <Relationship TargetMode="External" Target="https://resh.edu.ru///subjects" Type="http://schemas.openxmlformats.org/officeDocument/2006/relationships/hyperlink" Id="rId28"/>
    <Relationship TargetMode="External" Target="https://resh.edu.ru///subjects" Type="http://schemas.openxmlformats.org/officeDocument/2006/relationships/hyperlink" Id="rId29"/>
    <Relationship TargetMode="External" Target="https://resh.edu.ru///subjects" Type="http://schemas.openxmlformats.org/officeDocument/2006/relationships/hyperlink" Id="rId30"/>
    <Relationship TargetMode="External" Target="https://resh.edu.ru///subjects" Type="http://schemas.openxmlformats.org/officeDocument/2006/relationships/hyperlink" Id="rId31"/>
    <Relationship TargetMode="External" Target="https://resh.edu.ru///subjects" Type="http://schemas.openxmlformats.org/officeDocument/2006/relationships/hyperlink" Id="rId32"/>
    <Relationship TargetMode="External" Target="https://resh.edu.ru///subjects" Type="http://schemas.openxmlformats.org/officeDocument/2006/relationships/hyperlink" Id="rId33"/>
    <Relationship TargetMode="External" Target="https://resh.edu.ru///subjects" Type="http://schemas.openxmlformats.org/officeDocument/2006/relationships/hyperlink" Id="rId34"/>
    <Relationship TargetMode="External" Target="https://resh.edu.ru///subjects" Type="http://schemas.openxmlformats.org/officeDocument/2006/relationships/hyperlink" Id="rId35"/>
    <Relationship TargetMode="External" Target="https://resh.edu.ru///subjects" Type="http://schemas.openxmlformats.org/officeDocument/2006/relationships/hyperlink" Id="rId36"/>
    <Relationship TargetMode="External" Target="https://resh.edu.ru///subjects" Type="http://schemas.openxmlformats.org/officeDocument/2006/relationships/hyperlink" Id="rId37"/>
    <Relationship TargetMode="External" Target="https://resh.edu.ru///subjects" Type="http://schemas.openxmlformats.org/officeDocument/2006/relationships/hyperlink" Id="rId38"/>
    <Relationship TargetMode="External" Target="https://resh.edu.ru///subjects" Type="http://schemas.openxmlformats.org/officeDocument/2006/relationships/hyperlink" Id="rId39"/>
    <Relationship TargetMode="External" Target="https://resh.edu.ru///subjects" Type="http://schemas.openxmlformats.org/officeDocument/2006/relationships/hyperlink" Id="rId40"/>
    <Relationship TargetMode="External" Target="https://resh.edu.ru///subjects" Type="http://schemas.openxmlformats.org/officeDocument/2006/relationships/hyperlink" Id="rId41"/>
    <Relationship TargetMode="External" Target="https://resh.edu.ru///subjects" Type="http://schemas.openxmlformats.org/officeDocument/2006/relationships/hyperlink" Id="rId42"/>
    <Relationship TargetMode="External" Target="https://resh.edu.ru///subjects" Type="http://schemas.openxmlformats.org/officeDocument/2006/relationships/hyperlink" Id="rId43"/>
    <Relationship TargetMode="External" Target="https://resh.edu.ru///subjects" Type="http://schemas.openxmlformats.org/officeDocument/2006/relationships/hyperlink" Id="rId44"/>
    <Relationship TargetMode="External" Target="https://resh.edu.ru///subjects" Type="http://schemas.openxmlformats.org/officeDocument/2006/relationships/hyperlink" Id="rId45"/>
    <Relationship TargetMode="External" Target="https://resh.edu.ru///subjects" Type="http://schemas.openxmlformats.org/officeDocument/2006/relationships/hyperlink" Id="rId46"/>
    <Relationship TargetMode="External" Target="https://resh.edu.ru///subjects" Type="http://schemas.openxmlformats.org/officeDocument/2006/relationships/hyperlink" Id="rId47"/>
    <Relationship TargetMode="External" Target="https://resh.edu.ru///subjects" Type="http://schemas.openxmlformats.org/officeDocument/2006/relationships/hyperlink" Id="rId48"/>
    <Relationship TargetMode="External" Target="https://resh.edu.ru///subjects" Type="http://schemas.openxmlformats.org/officeDocument/2006/relationships/hyperlink" Id="rId49"/>
    <Relationship TargetMode="External" Target="https://resh.edu.ru///subjects" Type="http://schemas.openxmlformats.org/officeDocument/2006/relationships/hyperlink" Id="rId50"/>
    <Relationship TargetMode="External" Target="https://resh.edu.ru///subjects" Type="http://schemas.openxmlformats.org/officeDocument/2006/relationships/hyperlink" Id="rId51"/>
    <Relationship TargetMode="External" Target="https://resh.edu.ru///subjects" Type="http://schemas.openxmlformats.org/officeDocument/2006/relationships/hyperlink" Id="rId52"/>
    <Relationship TargetMode="External" Target="https://resh.edu.ru///subjects" Type="http://schemas.openxmlformats.org/officeDocument/2006/relationships/hyperlink" Id="rId53"/>
    <Relationship TargetMode="External" Target="https://resh.edu.ru///subjects" Type="http://schemas.openxmlformats.org/officeDocument/2006/relationships/hyperlink" Id="rId54"/>
    <Relationship TargetMode="External" Target="https://resh.edu.ru///subjects" Type="http://schemas.openxmlformats.org/officeDocument/2006/relationships/hyperlink" Id="rId55"/>
    <Relationship TargetMode="External" Target="https://resh.edu.ru///subjects" Type="http://schemas.openxmlformats.org/officeDocument/2006/relationships/hyperlink" Id="rId56"/>
    <Relationship TargetMode="External" Target="https://resh.edu.ru///subjects" Type="http://schemas.openxmlformats.org/officeDocument/2006/relationships/hyperlink" Id="rId57"/>
    <Relationship TargetMode="External" Target="https://resh.edu.ru///subjects" Type="http://schemas.openxmlformats.org/officeDocument/2006/relationships/hyperlink" Id="rId58"/>
    <Relationship TargetMode="External" Target="https://resh.edu.ru///subjects" Type="http://schemas.openxmlformats.org/officeDocument/2006/relationships/hyperlink" Id="rId59"/>
    <Relationship TargetMode="External" Target="https://resh.edu.ru///subjects" Type="http://schemas.openxmlformats.org/officeDocument/2006/relationships/hyperlink" Id="rId60"/>
    <Relationship TargetMode="External" Target="https://resh.edu.ru///subjects" Type="http://schemas.openxmlformats.org/officeDocument/2006/relationships/hyperlink" Id="rId61"/>
    <Relationship TargetMode="External" Target="https://resh.edu.ru///subjects" Type="http://schemas.openxmlformats.org/officeDocument/2006/relationships/hyperlink" Id="rId62"/>
    <Relationship TargetMode="External" Target="https://resh.edu.ru///subjects" Type="http://schemas.openxmlformats.org/officeDocument/2006/relationships/hyperlink" Id="rId63"/>
    <Relationship TargetMode="External" Target="https://resh.edu.ru///subjects" Type="http://schemas.openxmlformats.org/officeDocument/2006/relationships/hyperlink" Id="rId64"/>
    <Relationship TargetMode="External" Target="https://resh.edu.ru///subjects" Type="http://schemas.openxmlformats.org/officeDocument/2006/relationships/hyperlink" Id="rId65"/>
    <Relationship TargetMode="External" Target="https://resh.edu.ru///subjects" Type="http://schemas.openxmlformats.org/officeDocument/2006/relationships/hyperlink" Id="rId66"/>
    <Relationship TargetMode="External" Target="https://resh.edu.ru///subjects" Type="http://schemas.openxmlformats.org/officeDocument/2006/relationships/hyperlink" Id="rId67"/>
    <Relationship TargetMode="External" Target="https://resh.edu.ru///subjects" Type="http://schemas.openxmlformats.org/officeDocument/2006/relationships/hyperlink" Id="rId68"/>
    <Relationship TargetMode="External" Target="https://resh.edu.ru///subjects" Type="http://schemas.openxmlformats.org/officeDocument/2006/relationships/hyperlink" Id="rId69"/>
    <Relationship TargetMode="External" Target="https://resh.edu.ru///subjects" Type="http://schemas.openxmlformats.org/officeDocument/2006/relationships/hyperlink" Id="rId70"/>
    <Relationship TargetMode="External" Target="https://resh.edu.ru///subjects" Type="http://schemas.openxmlformats.org/officeDocument/2006/relationships/hyperlink" Id="rId71"/>
    <Relationship TargetMode="External" Target="https://resh.edu.ru///subjects" Type="http://schemas.openxmlformats.org/officeDocument/2006/relationships/hyperlink" Id="rId72"/>
    <Relationship TargetMode="External" Target="https://resh.edu.ru///subjects" Type="http://schemas.openxmlformats.org/officeDocument/2006/relationships/hyperlink" Id="rId73"/>
    <Relationship TargetMode="External" Target="https://resh.edu.ru///subjects" Type="http://schemas.openxmlformats.org/officeDocument/2006/relationships/hyperlink" Id="rId74"/>
    <Relationship TargetMode="External" Target="https://resh.edu.ru///subjects" Type="http://schemas.openxmlformats.org/officeDocument/2006/relationships/hyperlink" Id="rId75"/>
    <Relationship TargetMode="External" Target="https://resh.edu.ru///subjects" Type="http://schemas.openxmlformats.org/officeDocument/2006/relationships/hyperlink" Id="rId76"/>
    <Relationship TargetMode="External" Target="https://resh.edu.ru///subjects" Type="http://schemas.openxmlformats.org/officeDocument/2006/relationships/hyperlink" Id="rId77"/>
    <Relationship TargetMode="External" Target="https://resh.edu.ru///subjects" Type="http://schemas.openxmlformats.org/officeDocument/2006/relationships/hyperlink" Id="rId78"/>
    <Relationship TargetMode="External" Target="https://resh.edu.ru///subjects" Type="http://schemas.openxmlformats.org/officeDocument/2006/relationships/hyperlink" Id="rId79"/>
    <Relationship TargetMode="External" Target="https://resh.edu.ru///subjects" Type="http://schemas.openxmlformats.org/officeDocument/2006/relationships/hyperlink" Id="rId80"/>
    <Relationship TargetMode="External" Target="https://resh.edu.ru///subjects" Type="http://schemas.openxmlformats.org/officeDocument/2006/relationships/hyperlink" Id="rId81"/>
    <Relationship TargetMode="External" Target="https://resh.edu.ru///subjects" Type="http://schemas.openxmlformats.org/officeDocument/2006/relationships/hyperlink" Id="rId82"/>
    <Relationship TargetMode="External" Target="https://resh.edu.ru///subjects" Type="http://schemas.openxmlformats.org/officeDocument/2006/relationships/hyperlink" Id="rId83"/>
    <Relationship TargetMode="External" Target="https://resh.edu.ru///subjects" Type="http://schemas.openxmlformats.org/officeDocument/2006/relationships/hyperlink" Id="rId84"/>
    <Relationship TargetMode="External" Target="https://resh.edu.ru///subjects" Type="http://schemas.openxmlformats.org/officeDocument/2006/relationships/hyperlink" Id="rId85"/>
    <Relationship TargetMode="External" Target="https://resh.edu.ru///subjects" Type="http://schemas.openxmlformats.org/officeDocument/2006/relationships/hyperlink" Id="rId86"/>
    <Relationship TargetMode="External" Target="https://resh.edu.ru///subjects" Type="http://schemas.openxmlformats.org/officeDocument/2006/relationships/hyperlink" Id="rId87"/>
    <Relationship TargetMode="External" Target="https://resh.edu.ru///subjects" Type="http://schemas.openxmlformats.org/officeDocument/2006/relationships/hyperlink" Id="rId88"/>
    <Relationship TargetMode="External" Target="https://resh.edu.ru///subjects" Type="http://schemas.openxmlformats.org/officeDocument/2006/relationships/hyperlink" Id="rId89"/>
    <Relationship TargetMode="External" Target="https://resh.edu.ru///subjects" Type="http://schemas.openxmlformats.org/officeDocument/2006/relationships/hyperlink" Id="rId90"/>
    <Relationship TargetMode="External" Target="https://resh.edu.ru///subjects" Type="http://schemas.openxmlformats.org/officeDocument/2006/relationships/hyperlink" Id="rId91"/>
    <Relationship TargetMode="External" Target="https://resh.edu.ru///subjects" Type="http://schemas.openxmlformats.org/officeDocument/2006/relationships/hyperlink" Id="rId92"/>
    <Relationship TargetMode="External" Target="https://resh.edu.ru.//subjects/" Type="http://schemas.openxmlformats.org/officeDocument/2006/relationships/hyperlink" Id="rId93"/>
    <Relationship TargetMode="External" Target="https://resh.edu.ru.//subjects/" Type="http://schemas.openxmlformats.org/officeDocument/2006/relationships/hyperlink" Id="rId94"/>
    <Relationship TargetMode="External" Target="https://resh.edu.ru.//subjects/" Type="http://schemas.openxmlformats.org/officeDocument/2006/relationships/hyperlink" Id="rId95"/>
    <Relationship TargetMode="External" Target="https://resh.edu.ru.//subjects/" Type="http://schemas.openxmlformats.org/officeDocument/2006/relationships/hyperlink" Id="rId96"/>
    <Relationship TargetMode="External" Target="https://resh.edu.ru.//subjects/" Type="http://schemas.openxmlformats.org/officeDocument/2006/relationships/hyperlink" Id="rId97"/>
    <Relationship TargetMode="External" Target="https://resh.edu.ru.//subjects/" Type="http://schemas.openxmlformats.org/officeDocument/2006/relationships/hyperlink" Id="rId98"/>
    <Relationship TargetMode="External" Target="https://resh.edu.ru.//subjects/" Type="http://schemas.openxmlformats.org/officeDocument/2006/relationships/hyperlink" Id="rId99"/>
    <Relationship TargetMode="External" Target="https://resh.edu.ru.//subjects/" Type="http://schemas.openxmlformats.org/officeDocument/2006/relationships/hyperlink" Id="rId100"/>
    <Relationship TargetMode="External" Target="https://resh.edu.ru.//subjects/" Type="http://schemas.openxmlformats.org/officeDocument/2006/relationships/hyperlink" Id="rId101"/>
    <Relationship TargetMode="External" Target="https://resh.edu.ru.//subjects/" Type="http://schemas.openxmlformats.org/officeDocument/2006/relationships/hyperlink" Id="rId102"/>
    <Relationship TargetMode="External" Target="https://resh.edu.ru.//subjects/" Type="http://schemas.openxmlformats.org/officeDocument/2006/relationships/hyperlink" Id="rId103"/>
    <Relationship TargetMode="External" Target="https://resh.edu.ru.//subjects/" Type="http://schemas.openxmlformats.org/officeDocument/2006/relationships/hyperlink" Id="rId104"/>
    <Relationship TargetMode="External" Target="https://resh.edu.ru.//subjects/" Type="http://schemas.openxmlformats.org/officeDocument/2006/relationships/hyperlink" Id="rId105"/>
    <Relationship TargetMode="External" Target="https://resh.edu.ru.//subjects/" Type="http://schemas.openxmlformats.org/officeDocument/2006/relationships/hyperlink" Id="rId106"/>
    <Relationship TargetMode="External" Target="https://resh.edu.ru.//subjects/" Type="http://schemas.openxmlformats.org/officeDocument/2006/relationships/hyperlink" Id="rId107"/>
    <Relationship TargetMode="External" Target="https://resh.edu.ru.//subjects/" Type="http://schemas.openxmlformats.org/officeDocument/2006/relationships/hyperlink" Id="rId108"/>
    <Relationship TargetMode="External" Target="https://resh.edu.ru.//subjects/" Type="http://schemas.openxmlformats.org/officeDocument/2006/relationships/hyperlink" Id="rId109"/>
    <Relationship TargetMode="External" Target="https://resh.edu.ru.//subjects/" Type="http://schemas.openxmlformats.org/officeDocument/2006/relationships/hyperlink" Id="rId110"/>
    <Relationship TargetMode="External" Target="https://resh.edu.ru.//subjects/" Type="http://schemas.openxmlformats.org/officeDocument/2006/relationships/hyperlink" Id="rId111"/>
    <Relationship TargetMode="External" Target="https://resh.edu.ru.//subjects/" Type="http://schemas.openxmlformats.org/officeDocument/2006/relationships/hyperlink" Id="rId112"/>
    <Relationship TargetMode="External" Target="https://resh.edu.ru.//subjects/" Type="http://schemas.openxmlformats.org/officeDocument/2006/relationships/hyperlink" Id="rId113"/>
    <Relationship TargetMode="External" Target="https://resh.edu.ru.//subjects/" Type="http://schemas.openxmlformats.org/officeDocument/2006/relationships/hyperlink" Id="rId114"/>
    <Relationship TargetMode="External" Target="https://resh.edu.ru.//subjects/" Type="http://schemas.openxmlformats.org/officeDocument/2006/relationships/hyperlink" Id="rId115"/>
    <Relationship TargetMode="External" Target="https://resh.edu.ru.//subjects/" Type="http://schemas.openxmlformats.org/officeDocument/2006/relationships/hyperlink" Id="rId116"/>
    <Relationship TargetMode="External" Target="https://resh.edu.ru.//subjects/" Type="http://schemas.openxmlformats.org/officeDocument/2006/relationships/hyperlink" Id="rId117"/>
    <Relationship TargetMode="External" Target="https://resh.edu.ru.//subjects/" Type="http://schemas.openxmlformats.org/officeDocument/2006/relationships/hyperlink" Id="rId118"/>
    <Relationship TargetMode="External" Target="https://resh.edu.ru.//subjects/" Type="http://schemas.openxmlformats.org/officeDocument/2006/relationships/hyperlink" Id="rId119"/>
    <Relationship TargetMode="External" Target="https://resh.edu.ru.//subjects/" Type="http://schemas.openxmlformats.org/officeDocument/2006/relationships/hyperlink" Id="rId120"/>
    <Relationship TargetMode="External" Target="https://resh.edu.ru.//subjects/" Type="http://schemas.openxmlformats.org/officeDocument/2006/relationships/hyperlink" Id="rId121"/>
    <Relationship TargetMode="External" Target="https://resh.edu.ru.//subjects/" Type="http://schemas.openxmlformats.org/officeDocument/2006/relationships/hyperlink" Id="rId122"/>
    <Relationship TargetMode="External" Target="https://resh.edu.ru.//subjects/" Type="http://schemas.openxmlformats.org/officeDocument/2006/relationships/hyperlink" Id="rId123"/>
    <Relationship TargetMode="External" Target="https://resh.edu.ru.//subjects/" Type="http://schemas.openxmlformats.org/officeDocument/2006/relationships/hyperlink" Id="rId124"/>
    <Relationship TargetMode="External" Target="https://resh.edu.ru.//subjects/" Type="http://schemas.openxmlformats.org/officeDocument/2006/relationships/hyperlink" Id="rId125"/>
    <Relationship TargetMode="External" Target="https://resh.edu.ru.//subjects/" Type="http://schemas.openxmlformats.org/officeDocument/2006/relationships/hyperlink" Id="rId126"/>
    <Relationship TargetMode="External" Target="https://resh.edu.ru.//subjects/" Type="http://schemas.openxmlformats.org/officeDocument/2006/relationships/hyperlink" Id="rId127"/>
    <Relationship TargetMode="External" Target="https://resh.edu.ru.//subjects/" Type="http://schemas.openxmlformats.org/officeDocument/2006/relationships/hyperlink" Id="rId128"/>
    <Relationship TargetMode="External" Target="https://resh.edu.ru.//subjects/" Type="http://schemas.openxmlformats.org/officeDocument/2006/relationships/hyperlink" Id="rId129"/>
    <Relationship TargetMode="External" Target="https://resh.edu.ru.//subjects/" Type="http://schemas.openxmlformats.org/officeDocument/2006/relationships/hyperlink" Id="rId130"/>
    <Relationship TargetMode="External" Target="https://resh.edu.ru.//subjects/" Type="http://schemas.openxmlformats.org/officeDocument/2006/relationships/hyperlink" Id="rId131"/>
    <Relationship TargetMode="External" Target="https://resh.edu.ru.//subjects/" Type="http://schemas.openxmlformats.org/officeDocument/2006/relationships/hyperlink" Id="rId132"/>
    <Relationship TargetMode="External" Target="https://resh.edu.ru.//subjects/" Type="http://schemas.openxmlformats.org/officeDocument/2006/relationships/hyperlink" Id="rId133"/>
    <Relationship TargetMode="External" Target="https://resh.edu.ru.//subjects/" Type="http://schemas.openxmlformats.org/officeDocument/2006/relationships/hyperlink" Id="rId134"/>
    <Relationship TargetMode="External" Target="https://resh.edu.ru.//subjects/" Type="http://schemas.openxmlformats.org/officeDocument/2006/relationships/hyperlink" Id="rId135"/>
    <Relationship TargetMode="External" Target="https://resh.edu.ru.//subjects/" Type="http://schemas.openxmlformats.org/officeDocument/2006/relationships/hyperlink" Id="rId136"/>
    <Relationship TargetMode="External" Target="https://resh.edu.ru.//subjects/" Type="http://schemas.openxmlformats.org/officeDocument/2006/relationships/hyperlink" Id="rId137"/>
    <Relationship TargetMode="External" Target="https://resh.edu.ru.//subjects/" Type="http://schemas.openxmlformats.org/officeDocument/2006/relationships/hyperlink" Id="rId138"/>
    <Relationship TargetMode="External" Target="https://resh.edu.ru.//subjects/" Type="http://schemas.openxmlformats.org/officeDocument/2006/relationships/hyperlink" Id="rId139"/>
    <Relationship TargetMode="External" Target="https://resh.edu.ru.//subjects/" Type="http://schemas.openxmlformats.org/officeDocument/2006/relationships/hyperlink" Id="rId140"/>
    <Relationship TargetMode="External" Target="https://resh.edu.ru.//subjects/" Type="http://schemas.openxmlformats.org/officeDocument/2006/relationships/hyperlink" Id="rId141"/>
    <Relationship TargetMode="External" Target="https://resh.edu.ru.//subjects/" Type="http://schemas.openxmlformats.org/officeDocument/2006/relationships/hyperlink" Id="rId142"/>
    <Relationship TargetMode="External" Target="https://resh.edu.ru.//subjects/" Type="http://schemas.openxmlformats.org/officeDocument/2006/relationships/hyperlink" Id="rId143"/>
    <Relationship TargetMode="External" Target="https://resh.edu.ru.//subjects/" Type="http://schemas.openxmlformats.org/officeDocument/2006/relationships/hyperlink" Id="rId144"/>
    <Relationship TargetMode="External" Target="https://resh.edu.ru.//subjects/" Type="http://schemas.openxmlformats.org/officeDocument/2006/relationships/hyperlink" Id="rId145"/>
    <Relationship TargetMode="External" Target="https://resh.edu.ru.//subjects/" Type="http://schemas.openxmlformats.org/officeDocument/2006/relationships/hyperlink" Id="rId146"/>
    <Relationship TargetMode="External" Target="https://resh.edu.ru.//subjects/" Type="http://schemas.openxmlformats.org/officeDocument/2006/relationships/hyperlink" Id="rId147"/>
    <Relationship TargetMode="External" Target="https://resh.edu.ru.//subjects/" Type="http://schemas.openxmlformats.org/officeDocument/2006/relationships/hyperlink" Id="rId148"/>
    <Relationship TargetMode="External" Target="https://resh.edu.ru.//subjects/" Type="http://schemas.openxmlformats.org/officeDocument/2006/relationships/hyperlink" Id="rId149"/>
    <Relationship TargetMode="External" Target="https://resh.edu.ru.//subjects/" Type="http://schemas.openxmlformats.org/officeDocument/2006/relationships/hyperlink" Id="rId150"/>
    <Relationship TargetMode="External" Target="https://resh.edu.ru.//subjects/" Type="http://schemas.openxmlformats.org/officeDocument/2006/relationships/hyperlink" Id="rId151"/>
    <Relationship TargetMode="External" Target="https://resh.edu.ru.//subjects/" Type="http://schemas.openxmlformats.org/officeDocument/2006/relationships/hyperlink" Id="rId152"/>
    <Relationship TargetMode="External" Target="https://resh.edu.ru.//subjects/" Type="http://schemas.openxmlformats.org/officeDocument/2006/relationships/hyperlink" Id="rId153"/>
    <Relationship TargetMode="External" Target="https://resh.edu.ru.//subjects/" Type="http://schemas.openxmlformats.org/officeDocument/2006/relationships/hyperlink" Id="rId154"/>
    <Relationship TargetMode="External" Target="https://resh.edu.ru.//subjects/" Type="http://schemas.openxmlformats.org/officeDocument/2006/relationships/hyperlink" Id="rId155"/>
    <Relationship TargetMode="External" Target="https://resh.edu.ru.//subjects/" Type="http://schemas.openxmlformats.org/officeDocument/2006/relationships/hyperlink" Id="rId156"/>
    <Relationship TargetMode="External" Target="https://resh.edu.ru.//subjects/" Type="http://schemas.openxmlformats.org/officeDocument/2006/relationships/hyperlink" Id="rId157"/>
    <Relationship TargetMode="External" Target="https://resh.edu.ru.//subjects/" Type="http://schemas.openxmlformats.org/officeDocument/2006/relationships/hyperlink" Id="rId158"/>
    <Relationship TargetMode="External" Target="https://resh.edu.ru.//subjects/" Type="http://schemas.openxmlformats.org/officeDocument/2006/relationships/hyperlink" Id="rId159"/>
    <Relationship TargetMode="External" Target="https://resh.edu.ru.//subjects/" Type="http://schemas.openxmlformats.org/officeDocument/2006/relationships/hyperlink" Id="rId160"/>
    <Relationship TargetMode="External" Target="https://resh.edu.ru.//subjects/" Type="http://schemas.openxmlformats.org/officeDocument/2006/relationships/hyperlink" Id="rId161"/>
    <Relationship TargetMode="External" Target="https://resh.edu.ru.//subjects/" Type="http://schemas.openxmlformats.org/officeDocument/2006/relationships/hyperlink" Id="rId162"/>
    <Relationship TargetMode="External" Target="https://resh.edu.ru.//subjects/" Type="http://schemas.openxmlformats.org/officeDocument/2006/relationships/hyperlink" Id="rId163"/>
    <Relationship TargetMode="External" Target="https://resh.edu.ru.//subjects/" Type="http://schemas.openxmlformats.org/officeDocument/2006/relationships/hyperlink" Id="rId164"/>
    <Relationship TargetMode="External" Target="https://resh.edu.ru.//subjects/" Type="http://schemas.openxmlformats.org/officeDocument/2006/relationships/hyperlink" Id="rId165"/>
    <Relationship TargetMode="External" Target="https://resh.edu.ru.//subjects/" Type="http://schemas.openxmlformats.org/officeDocument/2006/relationships/hyperlink" Id="rId166"/>
    <Relationship TargetMode="External" Target="https://resh.edu.ru.//subjects/" Type="http://schemas.openxmlformats.org/officeDocument/2006/relationships/hyperlink" Id="rId167"/>
    <Relationship TargetMode="External" Target="https://resh.edu.ru.//subjects/" Type="http://schemas.openxmlformats.org/officeDocument/2006/relationships/hyperlink" Id="rId168"/>
    <Relationship TargetMode="External" Target="https://resh.edu.ru.//subjects/" Type="http://schemas.openxmlformats.org/officeDocument/2006/relationships/hyperlink" Id="rId169"/>
    <Relationship TargetMode="External" Target="https://resh.edu.ru.//subjects/" Type="http://schemas.openxmlformats.org/officeDocument/2006/relationships/hyperlink" Id="rId170"/>
    <Relationship TargetMode="External" Target="https://resh.edu.ru.//subjects/" Type="http://schemas.openxmlformats.org/officeDocument/2006/relationships/hyperlink" Id="rId171"/>
    <Relationship TargetMode="External" Target="https://resh.edu.ru.//subjects/" Type="http://schemas.openxmlformats.org/officeDocument/2006/relationships/hyperlink" Id="rId172"/>
    <Relationship TargetMode="External" Target="https://resh.edu.ru.//subjects/" Type="http://schemas.openxmlformats.org/officeDocument/2006/relationships/hyperlink" Id="rId173"/>
    <Relationship TargetMode="External" Target="https://resh.edu.ru.//subjects/" Type="http://schemas.openxmlformats.org/officeDocument/2006/relationships/hyperlink" Id="rId174"/>
    <Relationship TargetMode="External" Target="https://resh.edu.ru.//subjects/" Type="http://schemas.openxmlformats.org/officeDocument/2006/relationships/hyperlink" Id="rId175"/>
    <Relationship TargetMode="External" Target="https://resh.edu.ru.//subjects/" Type="http://schemas.openxmlformats.org/officeDocument/2006/relationships/hyperlink" Id="rId176"/>
    <Relationship TargetMode="External" Target="https://resh.edu.ru.//subjects/" Type="http://schemas.openxmlformats.org/officeDocument/2006/relationships/hyperlink" Id="rId177"/>
    <Relationship TargetMode="External" Target="https://resh.edu.ru.//subjects/" Type="http://schemas.openxmlformats.org/officeDocument/2006/relationships/hyperlink" Id="rId178"/>
    <Relationship TargetMode="External" Target="https://resh.edu.ru.//subjects/" Type="http://schemas.openxmlformats.org/officeDocument/2006/relationships/hyperlink" Id="rId179"/>
    <Relationship TargetMode="External" Target="https://resh.edu.ru.//subjects/" Type="http://schemas.openxmlformats.org/officeDocument/2006/relationships/hyperlink" Id="rId180"/>
    <Relationship TargetMode="External" Target="https://resh.edu.ru.//subjects/" Type="http://schemas.openxmlformats.org/officeDocument/2006/relationships/hyperlink" Id="rId181"/>
    <Relationship TargetMode="External" Target="https://resh.edu.ru.//subjects/" Type="http://schemas.openxmlformats.org/officeDocument/2006/relationships/hyperlink" Id="rId182"/>
    <Relationship TargetMode="External" Target="https://resh.edu.ru.//subjects/" Type="http://schemas.openxmlformats.org/officeDocument/2006/relationships/hyperlink" Id="rId183"/>
    <Relationship TargetMode="External" Target="https://resh.edu.ru.//subjects/" Type="http://schemas.openxmlformats.org/officeDocument/2006/relationships/hyperlink" Id="rId184"/>
    <Relationship TargetMode="External" Target="https://resh.edu.ru.//subjects/" Type="http://schemas.openxmlformats.org/officeDocument/2006/relationships/hyperlink" Id="rId185"/>
    <Relationship TargetMode="External" Target="https://resh.edu.ru.//subjects/" Type="http://schemas.openxmlformats.org/officeDocument/2006/relationships/hyperlink" Id="rId186"/>
    <Relationship TargetMode="External" Target="https://resh.edu.ru.//subjects/" Type="http://schemas.openxmlformats.org/officeDocument/2006/relationships/hyperlink" Id="rId187"/>
    <Relationship TargetMode="External" Target="https://resh.edu.ru.//subjects/" Type="http://schemas.openxmlformats.org/officeDocument/2006/relationships/hyperlink" Id="rId188"/>
    <Relationship TargetMode="External" Target="https://resh.edu.ru.//subjects/" Type="http://schemas.openxmlformats.org/officeDocument/2006/relationships/hyperlink" Id="rId189"/>
    <Relationship TargetMode="External" Target="https://resh.edu.ru.//subjects/" Type="http://schemas.openxmlformats.org/officeDocument/2006/relationships/hyperlink" Id="rId1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